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7793B7" w14:textId="07827EE9" w:rsidR="00CA7116" w:rsidRPr="00993A1D" w:rsidRDefault="00274AD0" w:rsidP="00545828">
      <w:pPr>
        <w:spacing w:line="276" w:lineRule="auto"/>
        <w:jc w:val="right"/>
        <w:rPr>
          <w:rFonts w:cs="Arial"/>
          <w:sz w:val="22"/>
          <w:szCs w:val="22"/>
        </w:rPr>
      </w:pPr>
      <w:bookmarkStart w:id="0" w:name="_Hlk68527336"/>
      <w:r w:rsidRPr="00993A1D">
        <w:rPr>
          <w:rFonts w:eastAsia="Calibri" w:cs="Arial"/>
          <w:noProof/>
          <w:color w:val="FF0000"/>
          <w:sz w:val="22"/>
          <w:szCs w:val="22"/>
          <w:lang w:eastAsia="en-US"/>
          <w14:ligatures w14:val="standardContextual"/>
        </w:rPr>
        <mc:AlternateContent>
          <mc:Choice Requires="wps">
            <w:drawing>
              <wp:anchor distT="0" distB="0" distL="114300" distR="114300" simplePos="0" relativeHeight="251661312" behindDoc="0" locked="0" layoutInCell="1" allowOverlap="1" wp14:anchorId="344B6565" wp14:editId="2BC5D625">
                <wp:simplePos x="0" y="0"/>
                <wp:positionH relativeFrom="margin">
                  <wp:posOffset>3810000</wp:posOffset>
                </wp:positionH>
                <wp:positionV relativeFrom="paragraph">
                  <wp:posOffset>-257810</wp:posOffset>
                </wp:positionV>
                <wp:extent cx="1885950" cy="895350"/>
                <wp:effectExtent l="0" t="0" r="0" b="0"/>
                <wp:wrapNone/>
                <wp:docPr id="395932694" name="Pole tekstowe 1"/>
                <wp:cNvGraphicFramePr/>
                <a:graphic xmlns:a="http://schemas.openxmlformats.org/drawingml/2006/main">
                  <a:graphicData uri="http://schemas.microsoft.com/office/word/2010/wordprocessingShape">
                    <wps:wsp>
                      <wps:cNvSpPr txBox="1"/>
                      <wps:spPr>
                        <a:xfrm>
                          <a:off x="0" y="0"/>
                          <a:ext cx="1885950" cy="895350"/>
                        </a:xfrm>
                        <a:prstGeom prst="rect">
                          <a:avLst/>
                        </a:prstGeom>
                        <a:noFill/>
                        <a:ln w="6350">
                          <a:noFill/>
                        </a:ln>
                      </wps:spPr>
                      <wps:txbx>
                        <w:txbxContent>
                          <w:p w14:paraId="401D4E2D" w14:textId="77777777" w:rsidR="00274AD0" w:rsidRDefault="00274AD0" w:rsidP="00274AD0">
                            <w:r>
                              <w:rPr>
                                <w:noProof/>
                                <w14:ligatures w14:val="standardContextual"/>
                              </w:rPr>
                              <w:drawing>
                                <wp:inline distT="0" distB="0" distL="0" distR="0" wp14:anchorId="0609D139" wp14:editId="41AC3BE4">
                                  <wp:extent cx="1562287" cy="676275"/>
                                  <wp:effectExtent l="0" t="0" r="0" b="0"/>
                                  <wp:docPr id="941418268" name="Obraz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logo"/>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66465" cy="678083"/>
                                          </a:xfrm>
                                          <a:prstGeom prst="rect">
                                            <a:avLst/>
                                          </a:prstGeom>
                                          <a:noFill/>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4B6565" id="_x0000_t202" coordsize="21600,21600" o:spt="202" path="m,l,21600r21600,l21600,xe">
                <v:stroke joinstyle="miter"/>
                <v:path gradientshapeok="t" o:connecttype="rect"/>
              </v:shapetype>
              <v:shape id="Pole tekstowe 1" o:spid="_x0000_s1026" type="#_x0000_t202" style="position:absolute;left:0;text-align:left;margin-left:300pt;margin-top:-20.3pt;width:148.5pt;height:70.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" filled="f" stroked="f" strokeweight=".5pt">
                <v:textbox>
                  <w:txbxContent>
                    <w:p w14:paraId="401D4E2D" w14:textId="77777777" w:rsidR="00274AD0" w:rsidRDefault="00274AD0" w:rsidP="00274AD0">
                      <w:r>
                        <w:rPr>
                          <w:noProof/>
                          <w14:ligatures w14:val="standardContextual"/>
                        </w:rPr>
                        <w:drawing>
                          <wp:inline distT="0" distB="0" distL="0" distR="0" wp14:anchorId="0609D139" wp14:editId="41AC3BE4">
                            <wp:extent cx="1562287" cy="676275"/>
                            <wp:effectExtent l="0" t="0" r="0" b="0"/>
                            <wp:docPr id="941418268" name="Obraz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logo"/>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66465" cy="678083"/>
                                    </a:xfrm>
                                    <a:prstGeom prst="rect">
                                      <a:avLst/>
                                    </a:prstGeom>
                                    <a:noFill/>
                                  </pic:spPr>
                                </pic:pic>
                              </a:graphicData>
                            </a:graphic>
                          </wp:inline>
                        </w:drawing>
                      </w:r>
                    </w:p>
                  </w:txbxContent>
                </v:textbox>
                <w10:wrap anchorx="margin"/>
              </v:shape>
            </w:pict>
          </mc:Fallback>
        </mc:AlternateContent>
      </w:r>
      <w:r w:rsidR="00CA046F" w:rsidRPr="00993A1D">
        <w:rPr>
          <w:rFonts w:cs="Arial"/>
          <w:sz w:val="22"/>
          <w:szCs w:val="22"/>
        </w:rPr>
        <w:t xml:space="preserve"> </w:t>
      </w:r>
    </w:p>
    <w:p w14:paraId="24C3CF4B" w14:textId="2E522139" w:rsidR="00CA7116" w:rsidRPr="00993A1D" w:rsidRDefault="00274AD0" w:rsidP="00274AD0">
      <w:pPr>
        <w:ind w:firstLine="1134"/>
        <w:rPr>
          <w:rFonts w:eastAsia="Calibri" w:cs="Arial"/>
          <w:b/>
          <w:color w:val="000000"/>
          <w:sz w:val="22"/>
          <w:szCs w:val="22"/>
          <w:lang w:eastAsia="en-US"/>
        </w:rPr>
      </w:pPr>
      <w:r w:rsidRPr="00993A1D">
        <w:rPr>
          <w:rFonts w:eastAsia="Calibri" w:cs="Arial"/>
          <w:noProof/>
          <w:color w:val="FF0000"/>
          <w:sz w:val="22"/>
          <w:szCs w:val="22"/>
          <w:lang w:eastAsia="en-US"/>
          <w14:ligatures w14:val="standardContextual"/>
        </w:rPr>
        <mc:AlternateContent>
          <mc:Choice Requires="wps">
            <w:drawing>
              <wp:anchor distT="0" distB="0" distL="114300" distR="114300" simplePos="0" relativeHeight="251659264" behindDoc="0" locked="0" layoutInCell="1" allowOverlap="1" wp14:anchorId="45CD5AA3" wp14:editId="2FBB2F34">
                <wp:simplePos x="0" y="0"/>
                <wp:positionH relativeFrom="column">
                  <wp:posOffset>3176905</wp:posOffset>
                </wp:positionH>
                <wp:positionV relativeFrom="paragraph">
                  <wp:posOffset>386080</wp:posOffset>
                </wp:positionV>
                <wp:extent cx="2581275" cy="514350"/>
                <wp:effectExtent l="0" t="0" r="0" b="0"/>
                <wp:wrapNone/>
                <wp:docPr id="471043274" name="Pole tekstowe 1"/>
                <wp:cNvGraphicFramePr/>
                <a:graphic xmlns:a="http://schemas.openxmlformats.org/drawingml/2006/main">
                  <a:graphicData uri="http://schemas.microsoft.com/office/word/2010/wordprocessingShape">
                    <wps:wsp>
                      <wps:cNvSpPr txBox="1"/>
                      <wps:spPr>
                        <a:xfrm>
                          <a:off x="0" y="0"/>
                          <a:ext cx="2581275" cy="514350"/>
                        </a:xfrm>
                        <a:prstGeom prst="rect">
                          <a:avLst/>
                        </a:prstGeom>
                        <a:noFill/>
                        <a:ln w="6350">
                          <a:noFill/>
                        </a:ln>
                      </wps:spPr>
                      <wps:txbx>
                        <w:txbxContent>
                          <w:p w14:paraId="42AF43C0" w14:textId="1FC14B1C" w:rsidR="00274AD0" w:rsidRPr="00274AD0" w:rsidRDefault="00274AD0" w:rsidP="00274AD0">
                            <w:pPr>
                              <w:spacing w:line="276" w:lineRule="auto"/>
                              <w:jc w:val="right"/>
                              <w:rPr>
                                <w:rFonts w:cs="Arial"/>
                                <w:sz w:val="23"/>
                                <w:szCs w:val="23"/>
                              </w:rPr>
                            </w:pPr>
                            <w:r w:rsidRPr="006C1288">
                              <w:rPr>
                                <w:rFonts w:cs="Arial"/>
                                <w:sz w:val="23"/>
                                <w:szCs w:val="23"/>
                              </w:rPr>
                              <w:t xml:space="preserve">Warszawa, </w:t>
                            </w:r>
                            <w:r w:rsidR="00B823C1" w:rsidRPr="006C1288">
                              <w:rPr>
                                <w:rFonts w:cs="Arial"/>
                                <w:sz w:val="23"/>
                                <w:szCs w:val="23"/>
                              </w:rPr>
                              <w:t>2</w:t>
                            </w:r>
                            <w:r w:rsidR="006C1288" w:rsidRPr="006C1288">
                              <w:rPr>
                                <w:rFonts w:cs="Arial"/>
                                <w:sz w:val="23"/>
                                <w:szCs w:val="23"/>
                              </w:rPr>
                              <w:t>4</w:t>
                            </w:r>
                            <w:r w:rsidRPr="006C1288">
                              <w:rPr>
                                <w:rFonts w:cs="Arial"/>
                                <w:sz w:val="23"/>
                                <w:szCs w:val="23"/>
                              </w:rPr>
                              <w:t>.</w:t>
                            </w:r>
                            <w:r w:rsidR="006016CD" w:rsidRPr="006C1288">
                              <w:rPr>
                                <w:rFonts w:cs="Arial"/>
                                <w:sz w:val="23"/>
                                <w:szCs w:val="23"/>
                              </w:rPr>
                              <w:t>02</w:t>
                            </w:r>
                            <w:r w:rsidRPr="006C1288">
                              <w:rPr>
                                <w:rFonts w:cs="Arial"/>
                                <w:sz w:val="23"/>
                                <w:szCs w:val="23"/>
                              </w:rPr>
                              <w:t>.202</w:t>
                            </w:r>
                            <w:r w:rsidR="006016CD" w:rsidRPr="006C1288">
                              <w:rPr>
                                <w:rFonts w:cs="Arial"/>
                                <w:sz w:val="23"/>
                                <w:szCs w:val="23"/>
                              </w:rPr>
                              <w:t>6</w:t>
                            </w:r>
                            <w:r w:rsidRPr="006C1288">
                              <w:rPr>
                                <w:rFonts w:cs="Arial"/>
                                <w:sz w:val="23"/>
                                <w:szCs w:val="23"/>
                              </w:rPr>
                              <w:t xml:space="preserve"> 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5CD5AA3" id="_x0000_s1027" type="#_x0000_t202" style="position:absolute;left:0;text-align:left;margin-left:250.15pt;margin-top:30.4pt;width:203.25pt;height:4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" filled="f" stroked="f" strokeweight=".5pt">
                <v:textbox>
                  <w:txbxContent>
                    <w:p w14:paraId="42AF43C0" w14:textId="1FC14B1C" w:rsidR="00274AD0" w:rsidRPr="00274AD0" w:rsidRDefault="00274AD0" w:rsidP="00274AD0">
                      <w:pPr>
                        <w:spacing w:line="276" w:lineRule="auto"/>
                        <w:jc w:val="right"/>
                        <w:rPr>
                          <w:rFonts w:cs="Arial"/>
                          <w:sz w:val="23"/>
                          <w:szCs w:val="23"/>
                        </w:rPr>
                      </w:pPr>
                      <w:r w:rsidRPr="006C1288">
                        <w:rPr>
                          <w:rFonts w:cs="Arial"/>
                          <w:sz w:val="23"/>
                          <w:szCs w:val="23"/>
                        </w:rPr>
                        <w:t xml:space="preserve">Warszawa, </w:t>
                      </w:r>
                      <w:r w:rsidR="00B823C1" w:rsidRPr="006C1288">
                        <w:rPr>
                          <w:rFonts w:cs="Arial"/>
                          <w:sz w:val="23"/>
                          <w:szCs w:val="23"/>
                        </w:rPr>
                        <w:t>2</w:t>
                      </w:r>
                      <w:r w:rsidR="006C1288" w:rsidRPr="006C1288">
                        <w:rPr>
                          <w:rFonts w:cs="Arial"/>
                          <w:sz w:val="23"/>
                          <w:szCs w:val="23"/>
                        </w:rPr>
                        <w:t>4</w:t>
                      </w:r>
                      <w:r w:rsidRPr="006C1288">
                        <w:rPr>
                          <w:rFonts w:cs="Arial"/>
                          <w:sz w:val="23"/>
                          <w:szCs w:val="23"/>
                        </w:rPr>
                        <w:t>.</w:t>
                      </w:r>
                      <w:r w:rsidR="006016CD" w:rsidRPr="006C1288">
                        <w:rPr>
                          <w:rFonts w:cs="Arial"/>
                          <w:sz w:val="23"/>
                          <w:szCs w:val="23"/>
                        </w:rPr>
                        <w:t>02</w:t>
                      </w:r>
                      <w:r w:rsidRPr="006C1288">
                        <w:rPr>
                          <w:rFonts w:cs="Arial"/>
                          <w:sz w:val="23"/>
                          <w:szCs w:val="23"/>
                        </w:rPr>
                        <w:t>.202</w:t>
                      </w:r>
                      <w:r w:rsidR="006016CD" w:rsidRPr="006C1288">
                        <w:rPr>
                          <w:rFonts w:cs="Arial"/>
                          <w:sz w:val="23"/>
                          <w:szCs w:val="23"/>
                        </w:rPr>
                        <w:t>6</w:t>
                      </w:r>
                      <w:r w:rsidRPr="006C1288">
                        <w:rPr>
                          <w:rFonts w:cs="Arial"/>
                          <w:sz w:val="23"/>
                          <w:szCs w:val="23"/>
                        </w:rPr>
                        <w:t xml:space="preserve"> r.</w:t>
                      </w:r>
                    </w:p>
                  </w:txbxContent>
                </v:textbox>
              </v:shape>
            </w:pict>
          </mc:Fallback>
        </mc:AlternateContent>
      </w:r>
      <w:r w:rsidR="00C562A9" w:rsidRPr="00993A1D">
        <w:rPr>
          <w:rFonts w:eastAsia="Calibri" w:cs="Arial"/>
          <w:color w:val="FF0000"/>
          <w:sz w:val="22"/>
          <w:szCs w:val="22"/>
          <w:lang w:eastAsia="en-US"/>
        </w:rPr>
        <w:t xml:space="preserve">        </w:t>
      </w:r>
      <w:r w:rsidR="00CA7116" w:rsidRPr="00993A1D">
        <w:rPr>
          <w:rFonts w:eastAsia="Calibri" w:cs="Arial"/>
          <w:color w:val="FF0000"/>
          <w:sz w:val="22"/>
          <w:szCs w:val="22"/>
          <w:lang w:eastAsia="en-US"/>
        </w:rPr>
        <w:t xml:space="preserve">  </w:t>
      </w:r>
      <w:r w:rsidR="00CA7116" w:rsidRPr="00993A1D">
        <w:rPr>
          <w:rFonts w:eastAsia="Calibri" w:cs="Arial"/>
          <w:noProof/>
          <w:color w:val="FF0000"/>
          <w:sz w:val="22"/>
          <w:szCs w:val="22"/>
        </w:rPr>
        <w:drawing>
          <wp:inline distT="0" distB="0" distL="0" distR="0" wp14:anchorId="69FFD79B" wp14:editId="16FF5703">
            <wp:extent cx="533400" cy="428625"/>
            <wp:effectExtent l="0" t="0" r="0" b="9525"/>
            <wp:docPr id="1" name="Obraz 1" descr="Obraz zawierający szkic, rysowanie, clipart, Grafika liniow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szkic, rysowanie, clipart, Grafika liniowa&#10;&#10;Opis wygenerowany automatyczni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33400" cy="428625"/>
                    </a:xfrm>
                    <a:prstGeom prst="rect">
                      <a:avLst/>
                    </a:prstGeom>
                    <a:solidFill>
                      <a:srgbClr val="FFFFFF"/>
                    </a:solidFill>
                    <a:ln>
                      <a:noFill/>
                    </a:ln>
                  </pic:spPr>
                </pic:pic>
              </a:graphicData>
            </a:graphic>
          </wp:inline>
        </w:drawing>
      </w:r>
      <w:r w:rsidR="00CA7116" w:rsidRPr="00993A1D">
        <w:rPr>
          <w:rFonts w:eastAsia="Calibri" w:cs="Arial"/>
          <w:color w:val="FF0000"/>
          <w:sz w:val="22"/>
          <w:szCs w:val="22"/>
          <w:lang w:eastAsia="en-US"/>
        </w:rPr>
        <w:tab/>
      </w:r>
      <w:r w:rsidR="00CA7116" w:rsidRPr="00993A1D">
        <w:rPr>
          <w:rFonts w:eastAsia="Calibri" w:cs="Arial"/>
          <w:color w:val="FF0000"/>
          <w:sz w:val="22"/>
          <w:szCs w:val="22"/>
          <w:lang w:eastAsia="en-US"/>
        </w:rPr>
        <w:tab/>
      </w:r>
      <w:r w:rsidR="00CA7116" w:rsidRPr="00993A1D">
        <w:rPr>
          <w:rFonts w:eastAsia="Calibri" w:cs="Arial"/>
          <w:color w:val="FF0000"/>
          <w:sz w:val="22"/>
          <w:szCs w:val="22"/>
          <w:lang w:eastAsia="en-US"/>
        </w:rPr>
        <w:tab/>
      </w:r>
      <w:r w:rsidR="00CA7116" w:rsidRPr="00993A1D">
        <w:rPr>
          <w:rFonts w:eastAsia="Calibri" w:cs="Arial"/>
          <w:color w:val="FF0000"/>
          <w:sz w:val="22"/>
          <w:szCs w:val="22"/>
          <w:lang w:eastAsia="en-US"/>
        </w:rPr>
        <w:tab/>
      </w:r>
      <w:r w:rsidR="00CA7116" w:rsidRPr="00993A1D">
        <w:rPr>
          <w:rFonts w:eastAsia="Calibri" w:cs="Arial"/>
          <w:color w:val="FF0000"/>
          <w:sz w:val="22"/>
          <w:szCs w:val="22"/>
          <w:lang w:eastAsia="en-US"/>
        </w:rPr>
        <w:tab/>
      </w:r>
      <w:r w:rsidR="00CA7116" w:rsidRPr="00993A1D">
        <w:rPr>
          <w:rFonts w:eastAsia="Calibri" w:cs="Arial"/>
          <w:color w:val="FF0000"/>
          <w:sz w:val="22"/>
          <w:szCs w:val="22"/>
          <w:lang w:eastAsia="en-US"/>
        </w:rPr>
        <w:tab/>
      </w:r>
      <w:r w:rsidR="00CA7116" w:rsidRPr="00993A1D">
        <w:rPr>
          <w:rFonts w:eastAsia="Calibri" w:cs="Arial"/>
          <w:b/>
          <w:color w:val="FF0000"/>
          <w:sz w:val="22"/>
          <w:szCs w:val="22"/>
          <w:lang w:eastAsia="en-US"/>
        </w:rPr>
        <w:tab/>
      </w:r>
      <w:r w:rsidR="00CA7116" w:rsidRPr="00993A1D">
        <w:rPr>
          <w:rFonts w:eastAsia="Calibri" w:cs="Arial"/>
          <w:b/>
          <w:color w:val="FF0000"/>
          <w:sz w:val="22"/>
          <w:szCs w:val="22"/>
          <w:lang w:eastAsia="en-US"/>
        </w:rPr>
        <w:tab/>
      </w:r>
      <w:r w:rsidR="00CA7116" w:rsidRPr="00993A1D">
        <w:rPr>
          <w:rFonts w:eastAsia="Calibri" w:cs="Arial"/>
          <w:b/>
          <w:color w:val="FF0000"/>
          <w:sz w:val="22"/>
          <w:szCs w:val="22"/>
          <w:lang w:eastAsia="en-US"/>
        </w:rPr>
        <w:tab/>
        <w:t xml:space="preserve">                               </w:t>
      </w:r>
      <w:r w:rsidR="00CA7116" w:rsidRPr="00993A1D">
        <w:rPr>
          <w:rFonts w:eastAsia="Calibri" w:cs="Arial"/>
          <w:b/>
          <w:color w:val="000000"/>
          <w:sz w:val="22"/>
          <w:szCs w:val="22"/>
          <w:lang w:eastAsia="en-US"/>
        </w:rPr>
        <w:t>CENTRUM ZASOBÓW CYBERPRZESTRZENI</w:t>
      </w:r>
      <w:r w:rsidR="00CA7116" w:rsidRPr="00993A1D">
        <w:rPr>
          <w:rFonts w:eastAsia="Calibri" w:cs="Arial"/>
          <w:b/>
          <w:color w:val="000000"/>
          <w:sz w:val="22"/>
          <w:szCs w:val="22"/>
          <w:lang w:eastAsia="en-US"/>
        </w:rPr>
        <w:tab/>
      </w:r>
    </w:p>
    <w:p w14:paraId="06F42CA4" w14:textId="31ACF5E6" w:rsidR="00CA7116" w:rsidRPr="00993A1D" w:rsidRDefault="00CA7116" w:rsidP="00CA7116">
      <w:pPr>
        <w:rPr>
          <w:rFonts w:eastAsia="Calibri" w:cs="Arial"/>
          <w:b/>
          <w:color w:val="000000"/>
          <w:sz w:val="22"/>
          <w:szCs w:val="22"/>
          <w:lang w:eastAsia="en-US"/>
        </w:rPr>
      </w:pPr>
      <w:r w:rsidRPr="00993A1D">
        <w:rPr>
          <w:rFonts w:eastAsia="Calibri" w:cs="Arial"/>
          <w:b/>
          <w:color w:val="000000"/>
          <w:sz w:val="22"/>
          <w:szCs w:val="22"/>
          <w:lang w:eastAsia="en-US"/>
        </w:rPr>
        <w:t xml:space="preserve">       </w:t>
      </w:r>
      <w:r w:rsidR="00274AD0" w:rsidRPr="00993A1D">
        <w:rPr>
          <w:rFonts w:eastAsia="Calibri" w:cs="Arial"/>
          <w:b/>
          <w:color w:val="000000"/>
          <w:sz w:val="22"/>
          <w:szCs w:val="22"/>
          <w:lang w:eastAsia="en-US"/>
        </w:rPr>
        <w:t xml:space="preserve"> </w:t>
      </w:r>
      <w:r w:rsidRPr="00993A1D">
        <w:rPr>
          <w:rFonts w:eastAsia="Calibri" w:cs="Arial"/>
          <w:b/>
          <w:color w:val="000000"/>
          <w:sz w:val="22"/>
          <w:szCs w:val="22"/>
          <w:lang w:eastAsia="en-US"/>
        </w:rPr>
        <w:t xml:space="preserve">  </w:t>
      </w:r>
      <w:r w:rsidR="00C562A9" w:rsidRPr="00993A1D">
        <w:rPr>
          <w:rFonts w:eastAsia="Calibri" w:cs="Arial"/>
          <w:b/>
          <w:color w:val="000000"/>
          <w:sz w:val="22"/>
          <w:szCs w:val="22"/>
          <w:lang w:eastAsia="en-US"/>
        </w:rPr>
        <w:t xml:space="preserve">       </w:t>
      </w:r>
      <w:r w:rsidRPr="00993A1D">
        <w:rPr>
          <w:rFonts w:eastAsia="Calibri" w:cs="Arial"/>
          <w:b/>
          <w:color w:val="000000"/>
          <w:sz w:val="22"/>
          <w:szCs w:val="22"/>
          <w:lang w:eastAsia="en-US"/>
        </w:rPr>
        <w:t xml:space="preserve">    SIŁ ZBROJNYCH</w:t>
      </w:r>
      <w:r w:rsidRPr="00993A1D">
        <w:rPr>
          <w:rFonts w:eastAsia="Calibri" w:cs="Arial"/>
          <w:b/>
          <w:color w:val="000000"/>
          <w:sz w:val="22"/>
          <w:szCs w:val="22"/>
          <w:lang w:eastAsia="en-US"/>
        </w:rPr>
        <w:tab/>
      </w:r>
    </w:p>
    <w:p w14:paraId="6061527D" w14:textId="63898E5D" w:rsidR="00CA7116" w:rsidRPr="00993A1D" w:rsidRDefault="00274AD0" w:rsidP="00CA7116">
      <w:pPr>
        <w:tabs>
          <w:tab w:val="center" w:pos="284"/>
        </w:tabs>
        <w:rPr>
          <w:rFonts w:eastAsia="Calibri" w:cs="Arial"/>
          <w:bCs/>
          <w:color w:val="000000"/>
          <w:sz w:val="22"/>
          <w:szCs w:val="22"/>
          <w:lang w:eastAsia="en-US"/>
        </w:rPr>
      </w:pPr>
      <w:r w:rsidRPr="00993A1D">
        <w:rPr>
          <w:rFonts w:eastAsia="Calibri" w:cs="Arial"/>
          <w:bCs/>
          <w:color w:val="000000"/>
          <w:sz w:val="22"/>
          <w:szCs w:val="22"/>
          <w:lang w:eastAsia="en-US"/>
        </w:rPr>
        <w:t xml:space="preserve">   </w:t>
      </w:r>
      <w:r w:rsidR="00CA7116" w:rsidRPr="00993A1D">
        <w:rPr>
          <w:rFonts w:eastAsia="Calibri" w:cs="Arial"/>
          <w:bCs/>
          <w:color w:val="000000"/>
          <w:sz w:val="22"/>
          <w:szCs w:val="22"/>
          <w:lang w:eastAsia="en-US"/>
        </w:rPr>
        <w:t xml:space="preserve">  </w:t>
      </w:r>
      <w:r w:rsidR="00CA7116" w:rsidRPr="00993A1D">
        <w:rPr>
          <w:rFonts w:cs="Arial"/>
          <w:bCs/>
          <w:sz w:val="22"/>
          <w:szCs w:val="22"/>
        </w:rPr>
        <w:t xml:space="preserve">  </w:t>
      </w:r>
      <w:r w:rsidR="00C562A9" w:rsidRPr="00993A1D">
        <w:rPr>
          <w:rFonts w:cs="Arial"/>
          <w:bCs/>
          <w:sz w:val="22"/>
          <w:szCs w:val="22"/>
        </w:rPr>
        <w:t xml:space="preserve">        </w:t>
      </w:r>
      <w:r w:rsidR="00CA7116" w:rsidRPr="00993A1D">
        <w:rPr>
          <w:rFonts w:cs="Arial"/>
          <w:bCs/>
          <w:sz w:val="22"/>
          <w:szCs w:val="22"/>
        </w:rPr>
        <w:t xml:space="preserve">im. Mariana Rejewskiego                                                            </w:t>
      </w:r>
    </w:p>
    <w:p w14:paraId="5ACEBE57" w14:textId="217EF628" w:rsidR="00CA7116" w:rsidRPr="00993A1D" w:rsidRDefault="00274AD0" w:rsidP="00274AD0">
      <w:pPr>
        <w:spacing w:after="160" w:line="259" w:lineRule="auto"/>
        <w:contextualSpacing/>
        <w:rPr>
          <w:rFonts w:cs="Arial"/>
          <w:bCs/>
          <w:sz w:val="22"/>
          <w:szCs w:val="22"/>
        </w:rPr>
      </w:pPr>
      <w:r w:rsidRPr="00993A1D">
        <w:rPr>
          <w:rFonts w:cs="Arial"/>
          <w:bCs/>
          <w:sz w:val="22"/>
          <w:szCs w:val="22"/>
        </w:rPr>
        <w:t xml:space="preserve">         </w:t>
      </w:r>
      <w:r w:rsidR="00C562A9" w:rsidRPr="00993A1D">
        <w:rPr>
          <w:rFonts w:cs="Arial"/>
          <w:bCs/>
          <w:sz w:val="22"/>
          <w:szCs w:val="22"/>
        </w:rPr>
        <w:t xml:space="preserve">        </w:t>
      </w:r>
      <w:r w:rsidRPr="00993A1D">
        <w:rPr>
          <w:rFonts w:cs="Arial"/>
          <w:bCs/>
          <w:sz w:val="22"/>
          <w:szCs w:val="22"/>
        </w:rPr>
        <w:t>ul. Żwirki i Wigury 9/13</w:t>
      </w:r>
    </w:p>
    <w:p w14:paraId="3868AA95" w14:textId="0775FCA6" w:rsidR="00CA7116" w:rsidRPr="00993A1D" w:rsidRDefault="00274AD0" w:rsidP="00F5664A">
      <w:pPr>
        <w:spacing w:after="160" w:line="259" w:lineRule="auto"/>
        <w:contextualSpacing/>
        <w:rPr>
          <w:rFonts w:cs="Arial"/>
          <w:b/>
          <w:bCs/>
          <w:sz w:val="22"/>
          <w:szCs w:val="22"/>
          <w:lang w:val="de-DE"/>
        </w:rPr>
      </w:pPr>
      <w:r w:rsidRPr="00993A1D">
        <w:rPr>
          <w:rFonts w:cs="Arial"/>
          <w:bCs/>
          <w:sz w:val="22"/>
          <w:szCs w:val="22"/>
        </w:rPr>
        <w:t xml:space="preserve">             </w:t>
      </w:r>
      <w:r w:rsidR="00C562A9" w:rsidRPr="00993A1D">
        <w:rPr>
          <w:rFonts w:cs="Arial"/>
          <w:bCs/>
          <w:sz w:val="22"/>
          <w:szCs w:val="22"/>
        </w:rPr>
        <w:t xml:space="preserve">        </w:t>
      </w:r>
      <w:r w:rsidRPr="00993A1D">
        <w:rPr>
          <w:rFonts w:cs="Arial"/>
          <w:bCs/>
          <w:sz w:val="22"/>
          <w:szCs w:val="22"/>
        </w:rPr>
        <w:t xml:space="preserve">00-909 Warszawa                                                 </w:t>
      </w:r>
      <w:bookmarkStart w:id="1" w:name="_Hlk97883158"/>
      <w:bookmarkEnd w:id="0"/>
    </w:p>
    <w:p w14:paraId="2536E8A9" w14:textId="77777777" w:rsidR="00274AD0" w:rsidRPr="00993A1D" w:rsidRDefault="00274AD0" w:rsidP="00CA7116">
      <w:pPr>
        <w:spacing w:line="360" w:lineRule="auto"/>
        <w:ind w:left="1560" w:firstLine="141"/>
        <w:rPr>
          <w:rFonts w:cs="Arial"/>
          <w:b/>
          <w:bCs/>
          <w:sz w:val="22"/>
          <w:szCs w:val="22"/>
        </w:rPr>
      </w:pPr>
    </w:p>
    <w:p w14:paraId="2264EC86" w14:textId="77777777" w:rsidR="00CA7116" w:rsidRPr="00993A1D" w:rsidRDefault="00CA7116" w:rsidP="00CA7116">
      <w:pPr>
        <w:spacing w:line="360" w:lineRule="auto"/>
        <w:jc w:val="center"/>
        <w:rPr>
          <w:rFonts w:cs="Arial"/>
          <w:b/>
          <w:bCs/>
          <w:sz w:val="22"/>
          <w:szCs w:val="22"/>
        </w:rPr>
      </w:pPr>
      <w:r w:rsidRPr="00993A1D">
        <w:rPr>
          <w:rFonts w:cs="Arial"/>
          <w:b/>
          <w:bCs/>
          <w:sz w:val="22"/>
          <w:szCs w:val="22"/>
        </w:rPr>
        <w:t>ZAPROSZENIE DO SKŁADANIA OFERT</w:t>
      </w:r>
    </w:p>
    <w:p w14:paraId="14D294B8" w14:textId="733091E3" w:rsidR="00CA7116" w:rsidRPr="00993A1D" w:rsidRDefault="00CA7116" w:rsidP="00CA7116">
      <w:pPr>
        <w:spacing w:line="360" w:lineRule="auto"/>
        <w:jc w:val="center"/>
        <w:rPr>
          <w:rFonts w:cs="Arial"/>
          <w:b/>
          <w:bCs/>
          <w:i/>
          <w:iCs/>
          <w:sz w:val="22"/>
          <w:szCs w:val="22"/>
        </w:rPr>
      </w:pPr>
      <w:r w:rsidRPr="00993A1D">
        <w:rPr>
          <w:rFonts w:cs="Arial"/>
          <w:b/>
          <w:bCs/>
          <w:sz w:val="22"/>
          <w:szCs w:val="22"/>
        </w:rPr>
        <w:t xml:space="preserve">Nr sprawy </w:t>
      </w:r>
      <w:r w:rsidR="00D63631" w:rsidRPr="008A238B">
        <w:rPr>
          <w:rFonts w:cs="Arial"/>
          <w:b/>
          <w:bCs/>
          <w:i/>
          <w:iCs/>
          <w:sz w:val="22"/>
          <w:szCs w:val="22"/>
        </w:rPr>
        <w:t>281</w:t>
      </w:r>
      <w:r w:rsidR="006016CD">
        <w:rPr>
          <w:rFonts w:cs="Arial"/>
          <w:b/>
          <w:bCs/>
          <w:i/>
          <w:iCs/>
          <w:sz w:val="22"/>
          <w:szCs w:val="22"/>
        </w:rPr>
        <w:t>5</w:t>
      </w:r>
      <w:r w:rsidR="00D63631" w:rsidRPr="008A238B">
        <w:rPr>
          <w:rFonts w:cs="Arial"/>
          <w:b/>
          <w:bCs/>
          <w:i/>
          <w:iCs/>
          <w:sz w:val="22"/>
          <w:szCs w:val="22"/>
        </w:rPr>
        <w:t>.</w:t>
      </w:r>
      <w:r w:rsidR="006016CD">
        <w:rPr>
          <w:rFonts w:cs="Arial"/>
          <w:b/>
          <w:bCs/>
          <w:i/>
          <w:iCs/>
          <w:sz w:val="22"/>
          <w:szCs w:val="22"/>
        </w:rPr>
        <w:t>7</w:t>
      </w:r>
      <w:r w:rsidR="00D63631" w:rsidRPr="008A238B">
        <w:rPr>
          <w:rFonts w:cs="Arial"/>
          <w:b/>
          <w:bCs/>
          <w:i/>
          <w:iCs/>
          <w:sz w:val="22"/>
          <w:szCs w:val="22"/>
        </w:rPr>
        <w:t>.202</w:t>
      </w:r>
      <w:r w:rsidR="006016CD">
        <w:rPr>
          <w:rFonts w:cs="Arial"/>
          <w:b/>
          <w:bCs/>
          <w:i/>
          <w:iCs/>
          <w:sz w:val="22"/>
          <w:szCs w:val="22"/>
        </w:rPr>
        <w:t>6</w:t>
      </w:r>
      <w:r w:rsidR="00D63631" w:rsidRPr="008A238B">
        <w:rPr>
          <w:rFonts w:cs="Arial"/>
          <w:b/>
          <w:bCs/>
          <w:i/>
          <w:iCs/>
          <w:sz w:val="22"/>
          <w:szCs w:val="22"/>
        </w:rPr>
        <w:t>.</w:t>
      </w:r>
      <w:r w:rsidR="006016CD">
        <w:rPr>
          <w:rFonts w:cs="Arial"/>
          <w:b/>
          <w:bCs/>
          <w:i/>
          <w:iCs/>
          <w:sz w:val="22"/>
          <w:szCs w:val="22"/>
        </w:rPr>
        <w:t>AF</w:t>
      </w:r>
    </w:p>
    <w:p w14:paraId="565E1F78" w14:textId="77777777" w:rsidR="00274AD0" w:rsidRPr="00993A1D" w:rsidRDefault="00274AD0" w:rsidP="00CA7116">
      <w:pPr>
        <w:spacing w:line="360" w:lineRule="auto"/>
        <w:jc w:val="center"/>
        <w:rPr>
          <w:rFonts w:cs="Arial"/>
          <w:b/>
          <w:bCs/>
          <w:sz w:val="22"/>
          <w:szCs w:val="22"/>
        </w:rPr>
      </w:pPr>
    </w:p>
    <w:p w14:paraId="6DA0079F" w14:textId="77777777" w:rsidR="00CA7116" w:rsidRPr="00993A1D" w:rsidRDefault="00CA7116" w:rsidP="00CA7116">
      <w:pPr>
        <w:numPr>
          <w:ilvl w:val="0"/>
          <w:numId w:val="3"/>
        </w:numPr>
        <w:spacing w:after="120"/>
        <w:rPr>
          <w:rFonts w:cs="Arial"/>
          <w:sz w:val="22"/>
          <w:szCs w:val="22"/>
        </w:rPr>
      </w:pPr>
      <w:r w:rsidRPr="00993A1D">
        <w:rPr>
          <w:rFonts w:cs="Arial"/>
          <w:sz w:val="22"/>
          <w:szCs w:val="22"/>
        </w:rPr>
        <w:t>Nazwa i adres Zamawiającego:</w:t>
      </w:r>
    </w:p>
    <w:p w14:paraId="1F364AF3" w14:textId="421415F9" w:rsidR="00274AD0" w:rsidRPr="00993A1D" w:rsidRDefault="00CA7116" w:rsidP="00274AD0">
      <w:pPr>
        <w:pStyle w:val="Akapitzlist"/>
        <w:keepNext/>
        <w:autoSpaceDE w:val="0"/>
        <w:autoSpaceDN w:val="0"/>
        <w:adjustRightInd w:val="0"/>
        <w:ind w:left="403"/>
        <w:jc w:val="both"/>
        <w:outlineLvl w:val="2"/>
        <w:rPr>
          <w:rFonts w:ascii="Arial" w:hAnsi="Arial" w:cs="Arial"/>
          <w:b/>
          <w:bCs/>
          <w:spacing w:val="-4"/>
          <w:sz w:val="22"/>
          <w:szCs w:val="22"/>
        </w:rPr>
      </w:pPr>
      <w:r w:rsidRPr="00993A1D">
        <w:rPr>
          <w:rFonts w:ascii="Arial" w:hAnsi="Arial" w:cs="Arial"/>
          <w:b/>
          <w:bCs/>
          <w:sz w:val="22"/>
          <w:szCs w:val="22"/>
        </w:rPr>
        <w:t>CENTRUM ZASOBÓW CYBERPRZESTRZENI SIŁ ZBROJNYCH</w:t>
      </w:r>
      <w:r w:rsidR="00274AD0" w:rsidRPr="00993A1D">
        <w:rPr>
          <w:rFonts w:ascii="Arial" w:hAnsi="Arial" w:cs="Arial"/>
          <w:b/>
          <w:bCs/>
          <w:spacing w:val="-4"/>
          <w:sz w:val="22"/>
          <w:szCs w:val="22"/>
        </w:rPr>
        <w:t xml:space="preserve"> im. Mariana</w:t>
      </w:r>
    </w:p>
    <w:p w14:paraId="00E620F3" w14:textId="77777777" w:rsidR="00274AD0" w:rsidRPr="00993A1D" w:rsidRDefault="00274AD0" w:rsidP="00274AD0">
      <w:pPr>
        <w:pStyle w:val="Akapitzlist"/>
        <w:keepNext/>
        <w:autoSpaceDE w:val="0"/>
        <w:autoSpaceDN w:val="0"/>
        <w:adjustRightInd w:val="0"/>
        <w:ind w:left="403"/>
        <w:jc w:val="both"/>
        <w:outlineLvl w:val="2"/>
        <w:rPr>
          <w:rFonts w:ascii="Arial" w:hAnsi="Arial" w:cs="Arial"/>
          <w:b/>
          <w:bCs/>
          <w:spacing w:val="-4"/>
          <w:sz w:val="22"/>
          <w:szCs w:val="22"/>
        </w:rPr>
      </w:pPr>
      <w:r w:rsidRPr="00993A1D">
        <w:rPr>
          <w:rFonts w:ascii="Arial" w:hAnsi="Arial" w:cs="Arial"/>
          <w:b/>
          <w:bCs/>
          <w:spacing w:val="-4"/>
          <w:sz w:val="22"/>
          <w:szCs w:val="22"/>
        </w:rPr>
        <w:t>Rejewskiego</w:t>
      </w:r>
    </w:p>
    <w:p w14:paraId="5B624D57" w14:textId="77777777" w:rsidR="00CA7116" w:rsidRPr="00993A1D" w:rsidRDefault="00CA7116" w:rsidP="00CA7116">
      <w:pPr>
        <w:pStyle w:val="Akapitzlist"/>
        <w:keepNext/>
        <w:autoSpaceDE w:val="0"/>
        <w:autoSpaceDN w:val="0"/>
        <w:adjustRightInd w:val="0"/>
        <w:ind w:left="403"/>
        <w:outlineLvl w:val="2"/>
        <w:rPr>
          <w:rFonts w:ascii="Arial" w:hAnsi="Arial" w:cs="Arial"/>
          <w:b/>
          <w:bCs/>
          <w:sz w:val="22"/>
          <w:szCs w:val="22"/>
        </w:rPr>
      </w:pPr>
      <w:r w:rsidRPr="00993A1D">
        <w:rPr>
          <w:rFonts w:ascii="Arial" w:hAnsi="Arial" w:cs="Arial"/>
          <w:b/>
          <w:bCs/>
          <w:sz w:val="22"/>
          <w:szCs w:val="22"/>
        </w:rPr>
        <w:t>ul. Żwirki i Wigury 9/13</w:t>
      </w:r>
    </w:p>
    <w:p w14:paraId="653DF7A4" w14:textId="77777777" w:rsidR="00CA7116" w:rsidRPr="00993A1D" w:rsidRDefault="00CA7116" w:rsidP="00CA7116">
      <w:pPr>
        <w:pStyle w:val="Akapitzlist"/>
        <w:spacing w:after="120"/>
        <w:ind w:left="403"/>
        <w:rPr>
          <w:rFonts w:ascii="Arial" w:hAnsi="Arial" w:cs="Arial"/>
          <w:b/>
          <w:bCs/>
          <w:sz w:val="22"/>
          <w:szCs w:val="22"/>
        </w:rPr>
      </w:pPr>
      <w:r w:rsidRPr="00993A1D">
        <w:rPr>
          <w:rFonts w:ascii="Arial" w:hAnsi="Arial" w:cs="Arial"/>
          <w:b/>
          <w:bCs/>
          <w:sz w:val="22"/>
          <w:szCs w:val="22"/>
        </w:rPr>
        <w:t>00-909 Warszawa</w:t>
      </w:r>
    </w:p>
    <w:p w14:paraId="15524425" w14:textId="77777777" w:rsidR="00CA7116" w:rsidRPr="00993A1D" w:rsidRDefault="00CA7116" w:rsidP="00CA7116">
      <w:pPr>
        <w:pStyle w:val="Akapitzlist"/>
        <w:spacing w:after="120"/>
        <w:ind w:left="403"/>
        <w:rPr>
          <w:rFonts w:ascii="Arial" w:hAnsi="Arial" w:cs="Arial"/>
          <w:bCs/>
          <w:sz w:val="22"/>
          <w:szCs w:val="22"/>
        </w:rPr>
      </w:pPr>
      <w:r w:rsidRPr="00993A1D">
        <w:rPr>
          <w:rFonts w:ascii="Arial" w:hAnsi="Arial" w:cs="Arial"/>
          <w:bCs/>
          <w:sz w:val="22"/>
          <w:szCs w:val="22"/>
          <w:u w:val="single"/>
        </w:rPr>
        <w:t>Dane kontaktowe</w:t>
      </w:r>
      <w:r w:rsidRPr="00993A1D">
        <w:rPr>
          <w:rFonts w:ascii="Arial" w:hAnsi="Arial" w:cs="Arial"/>
          <w:bCs/>
          <w:sz w:val="22"/>
          <w:szCs w:val="22"/>
        </w:rPr>
        <w:t xml:space="preserve">: </w:t>
      </w:r>
    </w:p>
    <w:p w14:paraId="100CF2B2" w14:textId="243ABEF8" w:rsidR="00CA7116" w:rsidRPr="00993A1D" w:rsidRDefault="00CA7116" w:rsidP="00CA7116">
      <w:pPr>
        <w:pStyle w:val="Akapitzlist"/>
        <w:spacing w:after="120"/>
        <w:ind w:left="403"/>
        <w:rPr>
          <w:rFonts w:ascii="Arial" w:hAnsi="Arial" w:cs="Arial"/>
          <w:bCs/>
          <w:sz w:val="22"/>
          <w:szCs w:val="22"/>
        </w:rPr>
      </w:pPr>
      <w:r w:rsidRPr="00993A1D">
        <w:rPr>
          <w:rFonts w:ascii="Arial" w:hAnsi="Arial" w:cs="Arial"/>
          <w:bCs/>
          <w:sz w:val="22"/>
          <w:szCs w:val="22"/>
        </w:rPr>
        <w:t xml:space="preserve">Osoba uprawniona do komunikowania się z Wykonawcami: </w:t>
      </w:r>
      <w:r w:rsidR="006016CD">
        <w:rPr>
          <w:rFonts w:ascii="Arial" w:hAnsi="Arial" w:cs="Arial"/>
          <w:bCs/>
          <w:sz w:val="22"/>
          <w:szCs w:val="22"/>
        </w:rPr>
        <w:t>Aleksandra Fijołek</w:t>
      </w:r>
    </w:p>
    <w:p w14:paraId="5BC7536E" w14:textId="77777777" w:rsidR="00CA7116" w:rsidRPr="00993A1D" w:rsidRDefault="00CA7116" w:rsidP="00CA7116">
      <w:pPr>
        <w:spacing w:after="120"/>
        <w:ind w:left="426"/>
        <w:jc w:val="both"/>
        <w:rPr>
          <w:rFonts w:cs="Arial"/>
          <w:b/>
          <w:bCs/>
          <w:sz w:val="22"/>
          <w:szCs w:val="22"/>
        </w:rPr>
      </w:pPr>
      <w:r w:rsidRPr="00993A1D">
        <w:rPr>
          <w:rFonts w:cs="Arial"/>
          <w:sz w:val="22"/>
          <w:szCs w:val="22"/>
        </w:rPr>
        <w:t xml:space="preserve">Adres poczty elektronicznej: </w:t>
      </w:r>
      <w:hyperlink r:id="rId12" w:history="1">
        <w:r w:rsidRPr="00993A1D">
          <w:rPr>
            <w:rStyle w:val="Hipercze"/>
            <w:rFonts w:cs="Arial"/>
            <w:color w:val="auto"/>
            <w:sz w:val="22"/>
            <w:szCs w:val="22"/>
          </w:rPr>
          <w:t>czcsz.zamowienia@mon.gov.pl</w:t>
        </w:r>
      </w:hyperlink>
      <w:r w:rsidRPr="00993A1D">
        <w:rPr>
          <w:rFonts w:cs="Arial"/>
          <w:sz w:val="22"/>
          <w:szCs w:val="22"/>
        </w:rPr>
        <w:t xml:space="preserve"> </w:t>
      </w:r>
    </w:p>
    <w:p w14:paraId="08D888B8" w14:textId="77777777" w:rsidR="00CA7116" w:rsidRPr="00993A1D" w:rsidRDefault="00CA7116" w:rsidP="00CA7116">
      <w:pPr>
        <w:numPr>
          <w:ilvl w:val="0"/>
          <w:numId w:val="3"/>
        </w:numPr>
        <w:spacing w:after="120"/>
        <w:rPr>
          <w:rFonts w:cs="Arial"/>
          <w:sz w:val="22"/>
          <w:szCs w:val="22"/>
        </w:rPr>
      </w:pPr>
      <w:r w:rsidRPr="00993A1D">
        <w:rPr>
          <w:rFonts w:cs="Arial"/>
          <w:sz w:val="22"/>
          <w:szCs w:val="22"/>
        </w:rPr>
        <w:t xml:space="preserve">Przedmiot zamówienia: </w:t>
      </w:r>
    </w:p>
    <w:p w14:paraId="70A01393" w14:textId="5B909559" w:rsidR="00067C43" w:rsidRPr="00993A1D" w:rsidRDefault="0020152F" w:rsidP="00CA7116">
      <w:pPr>
        <w:numPr>
          <w:ilvl w:val="0"/>
          <w:numId w:val="5"/>
        </w:numPr>
        <w:spacing w:after="120"/>
        <w:jc w:val="both"/>
        <w:rPr>
          <w:rFonts w:cs="Arial"/>
          <w:sz w:val="22"/>
          <w:szCs w:val="22"/>
        </w:rPr>
      </w:pPr>
      <w:r>
        <w:rPr>
          <w:rFonts w:cs="Arial"/>
          <w:sz w:val="22"/>
          <w:szCs w:val="22"/>
        </w:rPr>
        <w:t xml:space="preserve">Świadczenie usługi </w:t>
      </w:r>
      <w:r w:rsidR="008277F3">
        <w:rPr>
          <w:rFonts w:cs="Arial"/>
          <w:sz w:val="22"/>
          <w:szCs w:val="22"/>
        </w:rPr>
        <w:t xml:space="preserve">stacjonarnego </w:t>
      </w:r>
      <w:r>
        <w:rPr>
          <w:rFonts w:cs="Arial"/>
          <w:sz w:val="22"/>
          <w:szCs w:val="22"/>
        </w:rPr>
        <w:t xml:space="preserve">dostępu do sieci Internet 500/500 </w:t>
      </w:r>
      <w:proofErr w:type="spellStart"/>
      <w:r>
        <w:rPr>
          <w:rFonts w:cs="Arial"/>
          <w:sz w:val="22"/>
          <w:szCs w:val="22"/>
        </w:rPr>
        <w:t>Mbit</w:t>
      </w:r>
      <w:proofErr w:type="spellEnd"/>
      <w:r>
        <w:rPr>
          <w:rFonts w:cs="Arial"/>
          <w:sz w:val="22"/>
          <w:szCs w:val="22"/>
        </w:rPr>
        <w:t>/s</w:t>
      </w:r>
      <w:r w:rsidR="001F0D91">
        <w:rPr>
          <w:rFonts w:cs="Arial"/>
          <w:sz w:val="22"/>
          <w:szCs w:val="22"/>
        </w:rPr>
        <w:t>.</w:t>
      </w:r>
    </w:p>
    <w:p w14:paraId="37A0A772" w14:textId="45C34E4F" w:rsidR="00CA7116" w:rsidRPr="00993A1D" w:rsidRDefault="00CA7116" w:rsidP="00CA7116">
      <w:pPr>
        <w:numPr>
          <w:ilvl w:val="0"/>
          <w:numId w:val="5"/>
        </w:numPr>
        <w:spacing w:after="120"/>
        <w:jc w:val="both"/>
        <w:rPr>
          <w:rFonts w:cs="Arial"/>
          <w:sz w:val="22"/>
          <w:szCs w:val="22"/>
        </w:rPr>
      </w:pPr>
      <w:r w:rsidRPr="00993A1D">
        <w:rPr>
          <w:rFonts w:cs="Arial"/>
          <w:sz w:val="22"/>
          <w:szCs w:val="22"/>
        </w:rPr>
        <w:t xml:space="preserve">Opis przedmiotu zamówienia stanowi Załącznik nr </w:t>
      </w:r>
      <w:r w:rsidR="0091498A" w:rsidRPr="00993A1D">
        <w:rPr>
          <w:rFonts w:cs="Arial"/>
          <w:sz w:val="22"/>
          <w:szCs w:val="22"/>
        </w:rPr>
        <w:t>2</w:t>
      </w:r>
      <w:r w:rsidRPr="00993A1D">
        <w:rPr>
          <w:rFonts w:cs="Arial"/>
          <w:sz w:val="22"/>
          <w:szCs w:val="22"/>
        </w:rPr>
        <w:t xml:space="preserve"> do Zaproszenia do składania ofert.</w:t>
      </w:r>
    </w:p>
    <w:p w14:paraId="2944A3D8" w14:textId="77777777" w:rsidR="00CA7116" w:rsidRPr="00525709" w:rsidRDefault="00CA7116" w:rsidP="00CA7116">
      <w:pPr>
        <w:numPr>
          <w:ilvl w:val="0"/>
          <w:numId w:val="3"/>
        </w:numPr>
        <w:spacing w:after="120"/>
        <w:jc w:val="both"/>
        <w:rPr>
          <w:rFonts w:cs="Arial"/>
          <w:sz w:val="22"/>
          <w:szCs w:val="22"/>
        </w:rPr>
      </w:pPr>
      <w:r w:rsidRPr="00525709">
        <w:rPr>
          <w:rFonts w:cs="Arial"/>
          <w:sz w:val="22"/>
          <w:szCs w:val="22"/>
        </w:rPr>
        <w:t xml:space="preserve">Istotne elementy oferty: </w:t>
      </w:r>
    </w:p>
    <w:p w14:paraId="280D7B79" w14:textId="0AF00328" w:rsidR="00933A0F" w:rsidRPr="00525709" w:rsidRDefault="00CA7116" w:rsidP="002E2F4F">
      <w:pPr>
        <w:numPr>
          <w:ilvl w:val="0"/>
          <w:numId w:val="4"/>
        </w:numPr>
        <w:spacing w:after="120"/>
        <w:jc w:val="both"/>
        <w:rPr>
          <w:rFonts w:cs="Arial"/>
          <w:color w:val="000000" w:themeColor="text1"/>
          <w:sz w:val="22"/>
          <w:szCs w:val="22"/>
        </w:rPr>
      </w:pPr>
      <w:r w:rsidRPr="00525709">
        <w:rPr>
          <w:rFonts w:cs="Arial"/>
          <w:color w:val="000000" w:themeColor="text1"/>
          <w:sz w:val="22"/>
          <w:szCs w:val="22"/>
        </w:rPr>
        <w:t>termin realizacji zamówienia</w:t>
      </w:r>
      <w:r w:rsidRPr="00525709">
        <w:rPr>
          <w:rFonts w:cs="Arial"/>
          <w:b/>
          <w:bCs/>
          <w:color w:val="000000" w:themeColor="text1"/>
          <w:sz w:val="22"/>
          <w:szCs w:val="22"/>
        </w:rPr>
        <w:t>:</w:t>
      </w:r>
      <w:r w:rsidR="000B6E47" w:rsidRPr="00525709">
        <w:rPr>
          <w:rFonts w:cs="Arial"/>
          <w:b/>
          <w:bCs/>
          <w:color w:val="000000" w:themeColor="text1"/>
          <w:sz w:val="22"/>
          <w:szCs w:val="22"/>
        </w:rPr>
        <w:t xml:space="preserve"> </w:t>
      </w:r>
      <w:r w:rsidR="005A4600" w:rsidRPr="00525709">
        <w:rPr>
          <w:rFonts w:cs="Arial"/>
          <w:b/>
          <w:bCs/>
          <w:color w:val="000000" w:themeColor="text1"/>
          <w:sz w:val="22"/>
          <w:szCs w:val="22"/>
        </w:rPr>
        <w:t>02</w:t>
      </w:r>
      <w:r w:rsidR="00EA025B" w:rsidRPr="00525709">
        <w:rPr>
          <w:rFonts w:cs="Arial"/>
          <w:b/>
          <w:bCs/>
          <w:color w:val="000000" w:themeColor="text1"/>
          <w:sz w:val="22"/>
          <w:szCs w:val="22"/>
        </w:rPr>
        <w:t>.</w:t>
      </w:r>
      <w:r w:rsidR="005A4600" w:rsidRPr="00525709">
        <w:rPr>
          <w:rFonts w:cs="Arial"/>
          <w:b/>
          <w:bCs/>
          <w:color w:val="000000" w:themeColor="text1"/>
          <w:sz w:val="22"/>
          <w:szCs w:val="22"/>
        </w:rPr>
        <w:t>04</w:t>
      </w:r>
      <w:r w:rsidR="00EA025B" w:rsidRPr="00525709">
        <w:rPr>
          <w:rFonts w:cs="Arial"/>
          <w:b/>
          <w:bCs/>
          <w:color w:val="000000" w:themeColor="text1"/>
          <w:sz w:val="22"/>
          <w:szCs w:val="22"/>
        </w:rPr>
        <w:t>.202</w:t>
      </w:r>
      <w:r w:rsidR="005A4600" w:rsidRPr="00525709">
        <w:rPr>
          <w:rFonts w:cs="Arial"/>
          <w:b/>
          <w:bCs/>
          <w:color w:val="000000" w:themeColor="text1"/>
          <w:sz w:val="22"/>
          <w:szCs w:val="22"/>
        </w:rPr>
        <w:t>6</w:t>
      </w:r>
      <w:r w:rsidR="00EA025B" w:rsidRPr="00525709">
        <w:rPr>
          <w:rFonts w:cs="Arial"/>
          <w:b/>
          <w:bCs/>
          <w:color w:val="000000" w:themeColor="text1"/>
          <w:sz w:val="22"/>
          <w:szCs w:val="22"/>
        </w:rPr>
        <w:t xml:space="preserve"> r. – </w:t>
      </w:r>
      <w:r w:rsidR="005A4600" w:rsidRPr="00525709">
        <w:rPr>
          <w:rFonts w:cs="Arial"/>
          <w:b/>
          <w:bCs/>
          <w:color w:val="000000" w:themeColor="text1"/>
          <w:sz w:val="22"/>
          <w:szCs w:val="22"/>
        </w:rPr>
        <w:t>31</w:t>
      </w:r>
      <w:r w:rsidR="00EA025B" w:rsidRPr="00525709">
        <w:rPr>
          <w:rFonts w:cs="Arial"/>
          <w:b/>
          <w:bCs/>
          <w:color w:val="000000" w:themeColor="text1"/>
          <w:sz w:val="22"/>
          <w:szCs w:val="22"/>
        </w:rPr>
        <w:t>.</w:t>
      </w:r>
      <w:r w:rsidR="005A4600" w:rsidRPr="00525709">
        <w:rPr>
          <w:rFonts w:cs="Arial"/>
          <w:b/>
          <w:bCs/>
          <w:color w:val="000000" w:themeColor="text1"/>
          <w:sz w:val="22"/>
          <w:szCs w:val="22"/>
        </w:rPr>
        <w:t>03</w:t>
      </w:r>
      <w:r w:rsidR="00EA025B" w:rsidRPr="00525709">
        <w:rPr>
          <w:rFonts w:cs="Arial"/>
          <w:b/>
          <w:bCs/>
          <w:color w:val="000000" w:themeColor="text1"/>
          <w:sz w:val="22"/>
          <w:szCs w:val="22"/>
        </w:rPr>
        <w:t>.202</w:t>
      </w:r>
      <w:r w:rsidR="005A4600" w:rsidRPr="00525709">
        <w:rPr>
          <w:rFonts w:cs="Arial"/>
          <w:b/>
          <w:bCs/>
          <w:color w:val="000000" w:themeColor="text1"/>
          <w:sz w:val="22"/>
          <w:szCs w:val="22"/>
        </w:rPr>
        <w:t>8</w:t>
      </w:r>
      <w:r w:rsidR="00EA025B" w:rsidRPr="00525709">
        <w:rPr>
          <w:rFonts w:cs="Arial"/>
          <w:b/>
          <w:bCs/>
          <w:color w:val="000000" w:themeColor="text1"/>
          <w:sz w:val="22"/>
          <w:szCs w:val="22"/>
        </w:rPr>
        <w:t xml:space="preserve"> r.</w:t>
      </w:r>
    </w:p>
    <w:p w14:paraId="12C220D4" w14:textId="6EFBE13E" w:rsidR="00CA7116" w:rsidRPr="00525709" w:rsidRDefault="00CA7116" w:rsidP="00CA7116">
      <w:pPr>
        <w:numPr>
          <w:ilvl w:val="0"/>
          <w:numId w:val="4"/>
        </w:numPr>
        <w:spacing w:after="120"/>
        <w:jc w:val="both"/>
        <w:rPr>
          <w:rFonts w:cs="Arial"/>
          <w:sz w:val="22"/>
          <w:szCs w:val="22"/>
        </w:rPr>
      </w:pPr>
      <w:r w:rsidRPr="00525709">
        <w:rPr>
          <w:rFonts w:cs="Arial"/>
          <w:sz w:val="22"/>
          <w:szCs w:val="22"/>
        </w:rPr>
        <w:t xml:space="preserve">warunki płatności: </w:t>
      </w:r>
      <w:r w:rsidR="00D34950" w:rsidRPr="00525709">
        <w:rPr>
          <w:rFonts w:cs="Arial"/>
          <w:sz w:val="22"/>
          <w:szCs w:val="22"/>
        </w:rPr>
        <w:t>30 dni od daty otrzymania prawidłowo wystawionej faktury VAT</w:t>
      </w:r>
    </w:p>
    <w:p w14:paraId="3C7213FF" w14:textId="561D19CE" w:rsidR="00CA7116" w:rsidRPr="00525709" w:rsidRDefault="00CA7116" w:rsidP="00CA7116">
      <w:pPr>
        <w:numPr>
          <w:ilvl w:val="0"/>
          <w:numId w:val="4"/>
        </w:numPr>
        <w:spacing w:after="120"/>
        <w:jc w:val="both"/>
        <w:rPr>
          <w:rFonts w:cs="Arial"/>
          <w:sz w:val="22"/>
          <w:szCs w:val="22"/>
        </w:rPr>
      </w:pPr>
      <w:r w:rsidRPr="00525709">
        <w:rPr>
          <w:rFonts w:cs="Arial"/>
          <w:sz w:val="22"/>
          <w:szCs w:val="22"/>
        </w:rPr>
        <w:t xml:space="preserve">termin związania ofertą: </w:t>
      </w:r>
      <w:r w:rsidR="0091498A" w:rsidRPr="00525709">
        <w:rPr>
          <w:rFonts w:cs="Arial"/>
          <w:iCs/>
          <w:sz w:val="22"/>
          <w:szCs w:val="22"/>
        </w:rPr>
        <w:t>Wykonawca jest związany ofertą przez okres 30 dni od dnia upływu terminu składania ofert</w:t>
      </w:r>
      <w:r w:rsidR="00A035F0" w:rsidRPr="00525709">
        <w:rPr>
          <w:rFonts w:cs="Arial"/>
          <w:i/>
          <w:iCs/>
          <w:sz w:val="22"/>
          <w:szCs w:val="22"/>
        </w:rPr>
        <w:t xml:space="preserve">, </w:t>
      </w:r>
      <w:proofErr w:type="spellStart"/>
      <w:r w:rsidR="00A035F0" w:rsidRPr="00525709">
        <w:rPr>
          <w:rFonts w:cs="Arial"/>
          <w:i/>
          <w:iCs/>
          <w:sz w:val="22"/>
          <w:szCs w:val="22"/>
        </w:rPr>
        <w:t>tj</w:t>
      </w:r>
      <w:proofErr w:type="spellEnd"/>
      <w:r w:rsidR="00A035F0" w:rsidRPr="00525709">
        <w:rPr>
          <w:rFonts w:cs="Arial"/>
          <w:i/>
          <w:iCs/>
          <w:sz w:val="22"/>
          <w:szCs w:val="22"/>
        </w:rPr>
        <w:t xml:space="preserve">: </w:t>
      </w:r>
      <w:r w:rsidR="001407F6" w:rsidRPr="00525709">
        <w:rPr>
          <w:rFonts w:cs="Arial"/>
          <w:b/>
          <w:bCs/>
          <w:i/>
          <w:iCs/>
          <w:sz w:val="22"/>
          <w:szCs w:val="22"/>
        </w:rPr>
        <w:t>04</w:t>
      </w:r>
      <w:r w:rsidR="00A035F0" w:rsidRPr="00525709">
        <w:rPr>
          <w:rFonts w:cs="Arial"/>
          <w:b/>
          <w:bCs/>
          <w:i/>
          <w:iCs/>
          <w:sz w:val="22"/>
          <w:szCs w:val="22"/>
        </w:rPr>
        <w:t>.</w:t>
      </w:r>
      <w:r w:rsidR="001407F6" w:rsidRPr="00525709">
        <w:rPr>
          <w:rFonts w:cs="Arial"/>
          <w:b/>
          <w:bCs/>
          <w:i/>
          <w:iCs/>
          <w:sz w:val="22"/>
          <w:szCs w:val="22"/>
        </w:rPr>
        <w:t>04</w:t>
      </w:r>
      <w:r w:rsidR="00A035F0" w:rsidRPr="00525709">
        <w:rPr>
          <w:rFonts w:cs="Arial"/>
          <w:b/>
          <w:bCs/>
          <w:i/>
          <w:iCs/>
          <w:sz w:val="22"/>
          <w:szCs w:val="22"/>
        </w:rPr>
        <w:t>.202</w:t>
      </w:r>
      <w:r w:rsidR="001407F6" w:rsidRPr="00525709">
        <w:rPr>
          <w:rFonts w:cs="Arial"/>
          <w:b/>
          <w:bCs/>
          <w:i/>
          <w:iCs/>
          <w:sz w:val="22"/>
          <w:szCs w:val="22"/>
        </w:rPr>
        <w:t>6</w:t>
      </w:r>
    </w:p>
    <w:p w14:paraId="7F75F334" w14:textId="4CD1E93A" w:rsidR="00CA7116" w:rsidRPr="001F0D91" w:rsidRDefault="00CA7116" w:rsidP="00CA7116">
      <w:pPr>
        <w:numPr>
          <w:ilvl w:val="0"/>
          <w:numId w:val="4"/>
        </w:numPr>
        <w:spacing w:after="120"/>
        <w:jc w:val="both"/>
        <w:rPr>
          <w:rFonts w:cs="Arial"/>
          <w:sz w:val="22"/>
          <w:szCs w:val="22"/>
        </w:rPr>
      </w:pPr>
      <w:r w:rsidRPr="001F0D91">
        <w:rPr>
          <w:rFonts w:cs="Arial"/>
          <w:sz w:val="22"/>
          <w:szCs w:val="22"/>
        </w:rPr>
        <w:t xml:space="preserve">inne wymagania Zamawiającego: </w:t>
      </w:r>
      <w:r w:rsidRPr="001F0D91">
        <w:rPr>
          <w:rFonts w:cs="Arial"/>
          <w:i/>
          <w:sz w:val="22"/>
          <w:szCs w:val="22"/>
        </w:rPr>
        <w:t xml:space="preserve">(jeżeli zostały określone) </w:t>
      </w:r>
      <w:r w:rsidR="0091498A" w:rsidRPr="001F0D91">
        <w:rPr>
          <w:rFonts w:cs="Arial"/>
          <w:i/>
          <w:sz w:val="22"/>
          <w:szCs w:val="22"/>
        </w:rPr>
        <w:t xml:space="preserve"> </w:t>
      </w:r>
    </w:p>
    <w:p w14:paraId="6AFFFC5D" w14:textId="753FB07F" w:rsidR="00CA7116" w:rsidRPr="00993A1D" w:rsidRDefault="00CA7116">
      <w:pPr>
        <w:pStyle w:val="Akapitzlist"/>
        <w:numPr>
          <w:ilvl w:val="0"/>
          <w:numId w:val="12"/>
        </w:numPr>
        <w:spacing w:after="120"/>
        <w:jc w:val="both"/>
        <w:rPr>
          <w:rFonts w:ascii="Arial" w:hAnsi="Arial" w:cs="Arial"/>
          <w:sz w:val="22"/>
          <w:szCs w:val="22"/>
          <w:lang w:eastAsia="en-US"/>
        </w:rPr>
      </w:pPr>
      <w:r w:rsidRPr="001F0D91">
        <w:rPr>
          <w:rFonts w:ascii="Arial" w:hAnsi="Arial" w:cs="Arial"/>
          <w:sz w:val="22"/>
          <w:szCs w:val="22"/>
          <w:lang w:eastAsia="en-US"/>
        </w:rPr>
        <w:t xml:space="preserve">Zgodnie z art. 1 pkt. 3 ustawy w celu przeciwdziałania wspieraniu agresji Federacji </w:t>
      </w:r>
      <w:r w:rsidRPr="001F0D91">
        <w:rPr>
          <w:rFonts w:ascii="Arial" w:hAnsi="Arial" w:cs="Arial"/>
          <w:spacing w:val="-6"/>
          <w:sz w:val="22"/>
          <w:szCs w:val="22"/>
          <w:lang w:eastAsia="en-US"/>
        </w:rPr>
        <w:t xml:space="preserve">Rosyjskiej na Ukrainę rozpoczętej w dniu 24 lutego 2022 r., wobec osób </w:t>
      </w:r>
      <w:r w:rsidR="00545828" w:rsidRPr="001F0D91">
        <w:rPr>
          <w:rFonts w:ascii="Arial" w:hAnsi="Arial" w:cs="Arial"/>
          <w:spacing w:val="-6"/>
          <w:sz w:val="22"/>
          <w:szCs w:val="22"/>
          <w:lang w:eastAsia="en-US"/>
        </w:rPr>
        <w:br/>
      </w:r>
      <w:r w:rsidRPr="001F0D91">
        <w:rPr>
          <w:rFonts w:ascii="Arial" w:hAnsi="Arial" w:cs="Arial"/>
          <w:spacing w:val="-6"/>
          <w:sz w:val="22"/>
          <w:szCs w:val="22"/>
          <w:lang w:eastAsia="en-US"/>
        </w:rPr>
        <w:t>i podmiotów</w:t>
      </w:r>
      <w:r w:rsidRPr="001F0D91">
        <w:rPr>
          <w:rFonts w:ascii="Arial" w:hAnsi="Arial" w:cs="Arial"/>
          <w:sz w:val="22"/>
          <w:szCs w:val="22"/>
          <w:lang w:eastAsia="en-US"/>
        </w:rPr>
        <w:t xml:space="preserve"> wpisanych na listę, o której mowa w art. 2 ustawy, stosuje się sankcje polegające m.in. na wykluczeniu z postępowania o udzielenie zamówienia publicznego lub</w:t>
      </w:r>
      <w:r w:rsidRPr="00993A1D">
        <w:rPr>
          <w:rFonts w:ascii="Arial" w:hAnsi="Arial" w:cs="Arial"/>
          <w:sz w:val="22"/>
          <w:szCs w:val="22"/>
          <w:lang w:eastAsia="en-US"/>
        </w:rPr>
        <w:t xml:space="preserve"> konkursu prowadzonego na podstawie ustawy </w:t>
      </w:r>
      <w:r w:rsidR="00545828" w:rsidRPr="00993A1D">
        <w:rPr>
          <w:rFonts w:ascii="Arial" w:hAnsi="Arial" w:cs="Arial"/>
          <w:sz w:val="22"/>
          <w:szCs w:val="22"/>
          <w:lang w:eastAsia="en-US"/>
        </w:rPr>
        <w:br/>
      </w:r>
      <w:r w:rsidRPr="00993A1D">
        <w:rPr>
          <w:rFonts w:ascii="Arial" w:hAnsi="Arial" w:cs="Arial"/>
          <w:sz w:val="22"/>
          <w:szCs w:val="22"/>
          <w:lang w:eastAsia="en-US"/>
        </w:rPr>
        <w:t>z dnia 11 września 2019 r. – Prawo zamówień publicznych (</w:t>
      </w:r>
      <w:r w:rsidR="0091498A" w:rsidRPr="00993A1D">
        <w:rPr>
          <w:rFonts w:ascii="Arial" w:hAnsi="Arial" w:cs="Arial"/>
          <w:sz w:val="22"/>
          <w:szCs w:val="22"/>
          <w:lang w:eastAsia="x-none"/>
        </w:rPr>
        <w:t>Dz. U. 2023 r. poz. 1605</w:t>
      </w:r>
      <w:r w:rsidRPr="00993A1D">
        <w:rPr>
          <w:rFonts w:ascii="Arial" w:hAnsi="Arial" w:cs="Arial"/>
          <w:sz w:val="22"/>
          <w:szCs w:val="22"/>
          <w:lang w:eastAsia="en-US"/>
        </w:rPr>
        <w:t xml:space="preserve"> z </w:t>
      </w:r>
      <w:proofErr w:type="spellStart"/>
      <w:r w:rsidRPr="00993A1D">
        <w:rPr>
          <w:rFonts w:ascii="Arial" w:hAnsi="Arial" w:cs="Arial"/>
          <w:sz w:val="22"/>
          <w:szCs w:val="22"/>
          <w:lang w:eastAsia="en-US"/>
        </w:rPr>
        <w:t>późn</w:t>
      </w:r>
      <w:proofErr w:type="spellEnd"/>
      <w:r w:rsidRPr="00993A1D">
        <w:rPr>
          <w:rFonts w:ascii="Arial" w:hAnsi="Arial" w:cs="Arial"/>
          <w:sz w:val="22"/>
          <w:szCs w:val="22"/>
          <w:lang w:eastAsia="en-US"/>
        </w:rPr>
        <w:t xml:space="preserve">. zm.), zwanej dalej „ustawą </w:t>
      </w:r>
      <w:proofErr w:type="spellStart"/>
      <w:r w:rsidRPr="00993A1D">
        <w:rPr>
          <w:rFonts w:ascii="Arial" w:hAnsi="Arial" w:cs="Arial"/>
          <w:sz w:val="22"/>
          <w:szCs w:val="22"/>
          <w:lang w:eastAsia="en-US"/>
        </w:rPr>
        <w:t>Pzp</w:t>
      </w:r>
      <w:proofErr w:type="spellEnd"/>
      <w:r w:rsidRPr="00993A1D">
        <w:rPr>
          <w:rFonts w:ascii="Arial" w:hAnsi="Arial" w:cs="Arial"/>
          <w:sz w:val="22"/>
          <w:szCs w:val="22"/>
          <w:lang w:eastAsia="en-US"/>
        </w:rPr>
        <w:t xml:space="preserve">”. </w:t>
      </w:r>
    </w:p>
    <w:p w14:paraId="798159F8" w14:textId="77777777" w:rsidR="00CA7116" w:rsidRPr="00993A1D" w:rsidRDefault="00CA7116">
      <w:pPr>
        <w:pStyle w:val="Akapitzlist"/>
        <w:numPr>
          <w:ilvl w:val="0"/>
          <w:numId w:val="12"/>
        </w:numPr>
        <w:spacing w:after="120"/>
        <w:jc w:val="both"/>
        <w:rPr>
          <w:rFonts w:ascii="Arial" w:hAnsi="Arial" w:cs="Arial"/>
          <w:sz w:val="22"/>
          <w:szCs w:val="22"/>
          <w:lang w:eastAsia="en-US"/>
        </w:rPr>
      </w:pPr>
      <w:r w:rsidRPr="00993A1D">
        <w:rPr>
          <w:rFonts w:ascii="Arial" w:hAnsi="Arial" w:cs="Arial"/>
          <w:sz w:val="22"/>
          <w:szCs w:val="22"/>
          <w:lang w:eastAsia="en-US"/>
        </w:rPr>
        <w:t xml:space="preserve">Na podstawie art. 7 ust. 1 ustawy z postępowania o udzielenie zamówienia publicznego lub konkursu prowadzonego na podstawie ustawy </w:t>
      </w:r>
      <w:proofErr w:type="spellStart"/>
      <w:r w:rsidRPr="00993A1D">
        <w:rPr>
          <w:rFonts w:ascii="Arial" w:hAnsi="Arial" w:cs="Arial"/>
          <w:sz w:val="22"/>
          <w:szCs w:val="22"/>
          <w:lang w:eastAsia="en-US"/>
        </w:rPr>
        <w:t>Pzp</w:t>
      </w:r>
      <w:proofErr w:type="spellEnd"/>
      <w:r w:rsidRPr="00993A1D">
        <w:rPr>
          <w:rFonts w:ascii="Arial" w:hAnsi="Arial" w:cs="Arial"/>
          <w:sz w:val="22"/>
          <w:szCs w:val="22"/>
          <w:lang w:eastAsia="en-US"/>
        </w:rPr>
        <w:t xml:space="preserve"> </w:t>
      </w:r>
      <w:r w:rsidRPr="00993A1D">
        <w:rPr>
          <w:rFonts w:ascii="Arial" w:hAnsi="Arial" w:cs="Arial"/>
          <w:b/>
          <w:bCs/>
          <w:sz w:val="22"/>
          <w:szCs w:val="22"/>
          <w:u w:val="single"/>
          <w:lang w:eastAsia="en-US"/>
        </w:rPr>
        <w:t>wyklucza się</w:t>
      </w:r>
      <w:r w:rsidRPr="00993A1D">
        <w:rPr>
          <w:rFonts w:ascii="Arial" w:hAnsi="Arial" w:cs="Arial"/>
          <w:b/>
          <w:bCs/>
          <w:sz w:val="22"/>
          <w:szCs w:val="22"/>
          <w:lang w:eastAsia="en-US"/>
        </w:rPr>
        <w:t>:</w:t>
      </w:r>
      <w:r w:rsidRPr="00993A1D">
        <w:rPr>
          <w:rFonts w:ascii="Arial" w:hAnsi="Arial" w:cs="Arial"/>
          <w:sz w:val="22"/>
          <w:szCs w:val="22"/>
          <w:lang w:eastAsia="en-US"/>
        </w:rPr>
        <w:t xml:space="preserve"> </w:t>
      </w:r>
    </w:p>
    <w:p w14:paraId="1CB89EBD" w14:textId="77777777" w:rsidR="0091498A" w:rsidRPr="00993A1D" w:rsidRDefault="0091498A">
      <w:pPr>
        <w:pStyle w:val="Akapitzlist"/>
        <w:numPr>
          <w:ilvl w:val="0"/>
          <w:numId w:val="13"/>
        </w:numPr>
        <w:spacing w:after="120"/>
        <w:ind w:left="1418"/>
        <w:jc w:val="both"/>
        <w:rPr>
          <w:rFonts w:ascii="Arial" w:hAnsi="Arial" w:cs="Arial"/>
          <w:iCs/>
          <w:sz w:val="22"/>
          <w:szCs w:val="22"/>
        </w:rPr>
      </w:pPr>
      <w:r w:rsidRPr="00993A1D">
        <w:rPr>
          <w:rFonts w:ascii="Arial" w:hAnsi="Arial" w:cs="Arial"/>
          <w:iCs/>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1AE7EB7" w14:textId="1077B18A" w:rsidR="0091498A" w:rsidRPr="00993A1D" w:rsidRDefault="0091498A">
      <w:pPr>
        <w:pStyle w:val="Akapitzlist"/>
        <w:numPr>
          <w:ilvl w:val="0"/>
          <w:numId w:val="13"/>
        </w:numPr>
        <w:spacing w:after="120"/>
        <w:ind w:left="1418"/>
        <w:jc w:val="both"/>
        <w:rPr>
          <w:rFonts w:ascii="Arial" w:hAnsi="Arial" w:cs="Arial"/>
          <w:iCs/>
          <w:sz w:val="22"/>
          <w:szCs w:val="22"/>
        </w:rPr>
      </w:pPr>
      <w:r w:rsidRPr="00993A1D">
        <w:rPr>
          <w:rFonts w:ascii="Arial" w:hAnsi="Arial" w:cs="Arial"/>
          <w:iCs/>
          <w:sz w:val="22"/>
          <w:szCs w:val="22"/>
        </w:rPr>
        <w:t xml:space="preserve">wykonawcę oraz uczestnika konkursu, którego beneficjentem rzeczywistym </w:t>
      </w:r>
      <w:r w:rsidRPr="00993A1D">
        <w:rPr>
          <w:rFonts w:ascii="Arial" w:hAnsi="Arial" w:cs="Arial"/>
          <w:iCs/>
          <w:sz w:val="22"/>
          <w:szCs w:val="22"/>
        </w:rPr>
        <w:br/>
        <w:t>w rozumieniu ustawy z dnia 1 marca 2018 r. o przeciwdziałaniu praniu pieniędzy oraz finansowaniu terroryzmu (Dz. U. z 202</w:t>
      </w:r>
      <w:r w:rsidR="005A49E9">
        <w:rPr>
          <w:rFonts w:ascii="Arial" w:hAnsi="Arial" w:cs="Arial"/>
          <w:iCs/>
          <w:sz w:val="22"/>
          <w:szCs w:val="22"/>
        </w:rPr>
        <w:t>5</w:t>
      </w:r>
      <w:r w:rsidRPr="00993A1D">
        <w:rPr>
          <w:rFonts w:ascii="Arial" w:hAnsi="Arial" w:cs="Arial"/>
          <w:iCs/>
          <w:sz w:val="22"/>
          <w:szCs w:val="22"/>
        </w:rPr>
        <w:t xml:space="preserve"> r. poz. </w:t>
      </w:r>
      <w:r w:rsidR="005A49E9">
        <w:rPr>
          <w:rFonts w:ascii="Arial" w:hAnsi="Arial" w:cs="Arial"/>
          <w:iCs/>
          <w:sz w:val="22"/>
          <w:szCs w:val="22"/>
        </w:rPr>
        <w:t>644</w:t>
      </w:r>
      <w:r w:rsidRPr="00993A1D">
        <w:rPr>
          <w:rFonts w:ascii="Arial" w:hAnsi="Arial" w:cs="Arial"/>
          <w:iCs/>
          <w:sz w:val="22"/>
          <w:szCs w:val="22"/>
        </w:rPr>
        <w:t xml:space="preserve">) jest osoba wymieniona </w:t>
      </w:r>
      <w:r w:rsidRPr="00993A1D">
        <w:rPr>
          <w:rFonts w:ascii="Arial" w:hAnsi="Arial" w:cs="Arial"/>
          <w:iCs/>
          <w:sz w:val="22"/>
          <w:szCs w:val="22"/>
        </w:rPr>
        <w:lastRenderedPageBreak/>
        <w:t xml:space="preserve">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p>
    <w:p w14:paraId="010C5D53" w14:textId="1292AB90" w:rsidR="00CA7116" w:rsidRPr="00993A1D" w:rsidRDefault="0091498A">
      <w:pPr>
        <w:pStyle w:val="Akapitzlist"/>
        <w:numPr>
          <w:ilvl w:val="0"/>
          <w:numId w:val="13"/>
        </w:numPr>
        <w:spacing w:after="120"/>
        <w:ind w:left="1418"/>
        <w:jc w:val="both"/>
        <w:rPr>
          <w:rFonts w:ascii="Arial" w:hAnsi="Arial" w:cs="Arial"/>
          <w:sz w:val="22"/>
          <w:szCs w:val="22"/>
          <w:lang w:eastAsia="en-US"/>
        </w:rPr>
      </w:pPr>
      <w:r w:rsidRPr="00993A1D">
        <w:rPr>
          <w:rFonts w:ascii="Arial" w:hAnsi="Arial" w:cs="Arial"/>
          <w:iCs/>
          <w:sz w:val="22"/>
          <w:szCs w:val="22"/>
        </w:rPr>
        <w:t>wykonawcę oraz uczestnika konkursu, którego jednostką dominującą w rozumieniu art. 3 ust. 1 pkt 37 ustawy z dnia 29 września 1994 r. o rachunkowości (Dz. U. z 202</w:t>
      </w:r>
      <w:r w:rsidR="005A49E9">
        <w:rPr>
          <w:rFonts w:ascii="Arial" w:hAnsi="Arial" w:cs="Arial"/>
          <w:iCs/>
          <w:sz w:val="22"/>
          <w:szCs w:val="22"/>
        </w:rPr>
        <w:t>3</w:t>
      </w:r>
      <w:r w:rsidRPr="00993A1D">
        <w:rPr>
          <w:rFonts w:ascii="Arial" w:hAnsi="Arial" w:cs="Arial"/>
          <w:iCs/>
          <w:sz w:val="22"/>
          <w:szCs w:val="22"/>
        </w:rPr>
        <w:t xml:space="preserve"> r. poz. </w:t>
      </w:r>
      <w:r w:rsidR="005A49E9">
        <w:rPr>
          <w:rFonts w:ascii="Arial" w:hAnsi="Arial" w:cs="Arial"/>
          <w:iCs/>
          <w:sz w:val="22"/>
          <w:szCs w:val="22"/>
        </w:rPr>
        <w:t>120</w:t>
      </w:r>
      <w:r w:rsidRPr="00993A1D">
        <w:rPr>
          <w:rFonts w:ascii="Arial" w:hAnsi="Arial" w:cs="Arial"/>
          <w:iCs/>
          <w:sz w:val="22"/>
          <w:szCs w:val="22"/>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r w:rsidR="00CA7116" w:rsidRPr="00993A1D">
        <w:rPr>
          <w:rFonts w:ascii="Arial" w:hAnsi="Arial" w:cs="Arial"/>
          <w:sz w:val="22"/>
          <w:szCs w:val="22"/>
          <w:lang w:eastAsia="en-US"/>
        </w:rPr>
        <w:t>.</w:t>
      </w:r>
    </w:p>
    <w:p w14:paraId="5264FBB0" w14:textId="77777777" w:rsidR="00CA7116" w:rsidRPr="00993A1D" w:rsidRDefault="00CA7116" w:rsidP="00CA7116">
      <w:pPr>
        <w:numPr>
          <w:ilvl w:val="0"/>
          <w:numId w:val="3"/>
        </w:numPr>
        <w:spacing w:after="120"/>
        <w:jc w:val="both"/>
        <w:rPr>
          <w:rFonts w:cs="Arial"/>
          <w:sz w:val="22"/>
          <w:szCs w:val="22"/>
        </w:rPr>
      </w:pPr>
      <w:r w:rsidRPr="00993A1D">
        <w:rPr>
          <w:rFonts w:cs="Arial"/>
          <w:sz w:val="22"/>
          <w:szCs w:val="22"/>
        </w:rPr>
        <w:t>Opis sposobu obliczania ceny.</w:t>
      </w:r>
    </w:p>
    <w:p w14:paraId="0718742C" w14:textId="77777777" w:rsidR="00CA7116" w:rsidRPr="00993A1D" w:rsidRDefault="00CA7116">
      <w:pPr>
        <w:pStyle w:val="Default"/>
        <w:numPr>
          <w:ilvl w:val="0"/>
          <w:numId w:val="6"/>
        </w:numPr>
        <w:spacing w:after="120"/>
        <w:jc w:val="both"/>
        <w:rPr>
          <w:rFonts w:eastAsia="Times New Roman"/>
          <w:color w:val="auto"/>
          <w:sz w:val="22"/>
          <w:szCs w:val="22"/>
        </w:rPr>
      </w:pPr>
      <w:r w:rsidRPr="00993A1D">
        <w:rPr>
          <w:rFonts w:eastAsia="Times New Roman"/>
          <w:color w:val="auto"/>
          <w:sz w:val="22"/>
          <w:szCs w:val="22"/>
        </w:rPr>
        <w:t>Wykonawca w formularzu oferty stanowiącym Załącznik nr 1 do Zaproszenia do składania ofert poda cenę brutto, wraz z należnym podatkiem VAT,</w:t>
      </w:r>
    </w:p>
    <w:p w14:paraId="502D63C5" w14:textId="77777777" w:rsidR="00CA7116" w:rsidRPr="00993A1D" w:rsidRDefault="00CA7116">
      <w:pPr>
        <w:pStyle w:val="Default"/>
        <w:numPr>
          <w:ilvl w:val="0"/>
          <w:numId w:val="6"/>
        </w:numPr>
        <w:spacing w:after="120"/>
        <w:jc w:val="both"/>
        <w:rPr>
          <w:rFonts w:eastAsia="Times New Roman"/>
          <w:color w:val="auto"/>
          <w:sz w:val="22"/>
          <w:szCs w:val="22"/>
        </w:rPr>
      </w:pPr>
      <w:r w:rsidRPr="00993A1D">
        <w:rPr>
          <w:rFonts w:eastAsia="Times New Roman"/>
          <w:color w:val="auto"/>
          <w:sz w:val="22"/>
          <w:szCs w:val="22"/>
        </w:rPr>
        <w:t xml:space="preserve">stawka podatku VAT powinna być określona zgodnie z przepisami o podatku od towarów i usług, </w:t>
      </w:r>
    </w:p>
    <w:p w14:paraId="785967B6" w14:textId="77777777" w:rsidR="00CA7116" w:rsidRPr="00993A1D" w:rsidRDefault="00CA7116">
      <w:pPr>
        <w:pStyle w:val="Default"/>
        <w:numPr>
          <w:ilvl w:val="0"/>
          <w:numId w:val="6"/>
        </w:numPr>
        <w:spacing w:after="120"/>
        <w:jc w:val="both"/>
        <w:rPr>
          <w:rFonts w:eastAsia="Times New Roman"/>
          <w:color w:val="auto"/>
          <w:sz w:val="22"/>
          <w:szCs w:val="22"/>
        </w:rPr>
      </w:pPr>
      <w:r w:rsidRPr="00993A1D">
        <w:rPr>
          <w:rFonts w:eastAsia="Times New Roman"/>
          <w:color w:val="auto"/>
          <w:sz w:val="22"/>
          <w:szCs w:val="22"/>
        </w:rPr>
        <w:t>wszystkie kwoty powinny być podane w złotych polskich. Cena oferty powinna być wyrażona cyfrowo i słownie oraz podana z dokładnością do dwóch miejsc po przecinku,</w:t>
      </w:r>
    </w:p>
    <w:p w14:paraId="18ECA795" w14:textId="77777777" w:rsidR="00CA7116" w:rsidRPr="00993A1D" w:rsidRDefault="00CA7116">
      <w:pPr>
        <w:pStyle w:val="Default"/>
        <w:numPr>
          <w:ilvl w:val="0"/>
          <w:numId w:val="6"/>
        </w:numPr>
        <w:spacing w:after="120"/>
        <w:jc w:val="both"/>
        <w:rPr>
          <w:rFonts w:eastAsia="Times New Roman"/>
          <w:color w:val="auto"/>
          <w:sz w:val="22"/>
          <w:szCs w:val="22"/>
        </w:rPr>
      </w:pPr>
      <w:r w:rsidRPr="00993A1D">
        <w:rPr>
          <w:rFonts w:eastAsia="Times New Roman"/>
          <w:color w:val="auto"/>
          <w:sz w:val="22"/>
          <w:szCs w:val="22"/>
        </w:rPr>
        <w:t>cena podana w ofercie powinna zawierać wszystkie koszty Wykonawcy związane z realizacją przedmiotu zamówienia, niezbędne dla prawidłowego i pełnego jego wykonania oraz uwzględniać wszelkie opłaty, a także podatki wynikające z realizacji zamówienia, jak również ewentualne upusty i rabaty skalkulowane przez Wykonawcę.</w:t>
      </w:r>
    </w:p>
    <w:p w14:paraId="49E5B959" w14:textId="77777777" w:rsidR="00CA7116" w:rsidRPr="00993A1D" w:rsidRDefault="00CA7116" w:rsidP="00CA7116">
      <w:pPr>
        <w:numPr>
          <w:ilvl w:val="0"/>
          <w:numId w:val="3"/>
        </w:numPr>
        <w:spacing w:after="120"/>
        <w:jc w:val="both"/>
        <w:rPr>
          <w:rFonts w:cs="Arial"/>
          <w:sz w:val="22"/>
          <w:szCs w:val="22"/>
        </w:rPr>
      </w:pPr>
      <w:r w:rsidRPr="00993A1D">
        <w:rPr>
          <w:rFonts w:cs="Arial"/>
          <w:sz w:val="22"/>
          <w:szCs w:val="22"/>
        </w:rPr>
        <w:t xml:space="preserve">Kryteria oceny ofert ich waga oraz sposób przyznawania punktacji. </w:t>
      </w:r>
    </w:p>
    <w:tbl>
      <w:tblPr>
        <w:tblW w:w="8359" w:type="dxa"/>
        <w:jc w:val="center"/>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1E0" w:firstRow="1" w:lastRow="1" w:firstColumn="1" w:lastColumn="1" w:noHBand="0" w:noVBand="0"/>
      </w:tblPr>
      <w:tblGrid>
        <w:gridCol w:w="562"/>
        <w:gridCol w:w="5390"/>
        <w:gridCol w:w="2407"/>
      </w:tblGrid>
      <w:tr w:rsidR="00EA025B" w:rsidRPr="00993A1D" w14:paraId="5D233399" w14:textId="77777777" w:rsidTr="00EA025B">
        <w:trPr>
          <w:cantSplit/>
          <w:trHeight w:val="198"/>
          <w:jc w:val="center"/>
        </w:trPr>
        <w:tc>
          <w:tcPr>
            <w:tcW w:w="562" w:type="dxa"/>
            <w:shd w:val="clear" w:color="auto" w:fill="F2F2F2" w:themeFill="background1" w:themeFillShade="F2"/>
          </w:tcPr>
          <w:p w14:paraId="4D087A94" w14:textId="44030A93" w:rsidR="00EA025B" w:rsidRPr="00993A1D" w:rsidRDefault="00EA025B" w:rsidP="00D159AD">
            <w:pPr>
              <w:tabs>
                <w:tab w:val="num" w:pos="0"/>
              </w:tabs>
              <w:spacing w:line="276" w:lineRule="auto"/>
              <w:jc w:val="center"/>
              <w:rPr>
                <w:rFonts w:cs="Arial"/>
                <w:b/>
                <w:sz w:val="22"/>
                <w:szCs w:val="22"/>
              </w:rPr>
            </w:pPr>
            <w:r>
              <w:rPr>
                <w:rFonts w:cs="Arial"/>
                <w:b/>
                <w:sz w:val="22"/>
                <w:szCs w:val="22"/>
              </w:rPr>
              <w:t>Lp.</w:t>
            </w:r>
          </w:p>
        </w:tc>
        <w:tc>
          <w:tcPr>
            <w:tcW w:w="5390" w:type="dxa"/>
            <w:shd w:val="clear" w:color="auto" w:fill="F2F2F2" w:themeFill="background1" w:themeFillShade="F2"/>
            <w:vAlign w:val="center"/>
            <w:hideMark/>
          </w:tcPr>
          <w:p w14:paraId="0D046A58" w14:textId="65BADEF6" w:rsidR="00EA025B" w:rsidRPr="00993A1D" w:rsidRDefault="00EA025B" w:rsidP="00D159AD">
            <w:pPr>
              <w:tabs>
                <w:tab w:val="num" w:pos="0"/>
              </w:tabs>
              <w:spacing w:line="276" w:lineRule="auto"/>
              <w:jc w:val="center"/>
              <w:rPr>
                <w:rFonts w:cs="Arial"/>
                <w:b/>
                <w:sz w:val="22"/>
                <w:szCs w:val="22"/>
              </w:rPr>
            </w:pPr>
            <w:r w:rsidRPr="00993A1D">
              <w:rPr>
                <w:rFonts w:cs="Arial"/>
                <w:b/>
                <w:sz w:val="22"/>
                <w:szCs w:val="22"/>
              </w:rPr>
              <w:t>Kryterium</w:t>
            </w:r>
          </w:p>
        </w:tc>
        <w:tc>
          <w:tcPr>
            <w:tcW w:w="2407" w:type="dxa"/>
            <w:shd w:val="clear" w:color="auto" w:fill="F2F2F2" w:themeFill="background1" w:themeFillShade="F2"/>
            <w:vAlign w:val="center"/>
            <w:hideMark/>
          </w:tcPr>
          <w:p w14:paraId="7D7071BB" w14:textId="77777777" w:rsidR="00EA025B" w:rsidRPr="00993A1D" w:rsidRDefault="00EA025B" w:rsidP="00D159AD">
            <w:pPr>
              <w:tabs>
                <w:tab w:val="num" w:pos="0"/>
              </w:tabs>
              <w:spacing w:line="276" w:lineRule="auto"/>
              <w:jc w:val="center"/>
              <w:rPr>
                <w:rFonts w:cs="Arial"/>
                <w:b/>
                <w:sz w:val="22"/>
                <w:szCs w:val="22"/>
              </w:rPr>
            </w:pPr>
            <w:r w:rsidRPr="00993A1D">
              <w:rPr>
                <w:rFonts w:cs="Arial"/>
                <w:b/>
                <w:sz w:val="22"/>
                <w:szCs w:val="22"/>
              </w:rPr>
              <w:t>Waga [%]</w:t>
            </w:r>
          </w:p>
        </w:tc>
      </w:tr>
      <w:tr w:rsidR="00EA025B" w:rsidRPr="00993A1D" w14:paraId="31005873" w14:textId="77777777" w:rsidTr="00EA025B">
        <w:trPr>
          <w:cantSplit/>
          <w:trHeight w:val="251"/>
          <w:jc w:val="center"/>
        </w:trPr>
        <w:tc>
          <w:tcPr>
            <w:tcW w:w="562" w:type="dxa"/>
          </w:tcPr>
          <w:p w14:paraId="6D9301A0" w14:textId="3E6B5904" w:rsidR="00EA025B" w:rsidRPr="00993A1D" w:rsidRDefault="00EA025B" w:rsidP="00D159AD">
            <w:pPr>
              <w:tabs>
                <w:tab w:val="num" w:pos="0"/>
              </w:tabs>
              <w:spacing w:line="276" w:lineRule="auto"/>
              <w:jc w:val="center"/>
              <w:rPr>
                <w:rFonts w:cs="Arial"/>
                <w:sz w:val="22"/>
                <w:szCs w:val="22"/>
              </w:rPr>
            </w:pPr>
            <w:r>
              <w:rPr>
                <w:rFonts w:cs="Arial"/>
                <w:sz w:val="22"/>
                <w:szCs w:val="22"/>
              </w:rPr>
              <w:t>1.</w:t>
            </w:r>
          </w:p>
        </w:tc>
        <w:tc>
          <w:tcPr>
            <w:tcW w:w="5390" w:type="dxa"/>
            <w:vAlign w:val="center"/>
          </w:tcPr>
          <w:p w14:paraId="2A7F67D3" w14:textId="5953593B" w:rsidR="00EA025B" w:rsidRPr="00993A1D" w:rsidRDefault="00EA025B" w:rsidP="00D159AD">
            <w:pPr>
              <w:tabs>
                <w:tab w:val="num" w:pos="0"/>
              </w:tabs>
              <w:spacing w:line="276" w:lineRule="auto"/>
              <w:jc w:val="center"/>
              <w:rPr>
                <w:rFonts w:cs="Arial"/>
                <w:sz w:val="22"/>
                <w:szCs w:val="22"/>
              </w:rPr>
            </w:pPr>
            <w:r w:rsidRPr="00993A1D">
              <w:rPr>
                <w:rFonts w:cs="Arial"/>
                <w:sz w:val="22"/>
                <w:szCs w:val="22"/>
              </w:rPr>
              <w:t>Cena</w:t>
            </w:r>
          </w:p>
        </w:tc>
        <w:tc>
          <w:tcPr>
            <w:tcW w:w="2407" w:type="dxa"/>
            <w:vAlign w:val="center"/>
          </w:tcPr>
          <w:p w14:paraId="74BECB10" w14:textId="55FC051A" w:rsidR="00EA025B" w:rsidRPr="00993A1D" w:rsidRDefault="00EA025B" w:rsidP="00D159AD">
            <w:pPr>
              <w:tabs>
                <w:tab w:val="num" w:pos="0"/>
              </w:tabs>
              <w:spacing w:line="276" w:lineRule="auto"/>
              <w:jc w:val="center"/>
              <w:rPr>
                <w:rFonts w:cs="Arial"/>
                <w:sz w:val="22"/>
                <w:szCs w:val="22"/>
              </w:rPr>
            </w:pPr>
            <w:r>
              <w:rPr>
                <w:rFonts w:cs="Arial"/>
                <w:sz w:val="22"/>
                <w:szCs w:val="22"/>
              </w:rPr>
              <w:t>60</w:t>
            </w:r>
          </w:p>
        </w:tc>
      </w:tr>
      <w:tr w:rsidR="00EA025B" w:rsidRPr="00993A1D" w14:paraId="284EB38B" w14:textId="77777777" w:rsidTr="00EA025B">
        <w:trPr>
          <w:cantSplit/>
          <w:trHeight w:val="251"/>
          <w:jc w:val="center"/>
        </w:trPr>
        <w:tc>
          <w:tcPr>
            <w:tcW w:w="562" w:type="dxa"/>
          </w:tcPr>
          <w:p w14:paraId="4112829D" w14:textId="170522B0" w:rsidR="00EA025B" w:rsidRDefault="00EA025B" w:rsidP="00D159AD">
            <w:pPr>
              <w:tabs>
                <w:tab w:val="num" w:pos="0"/>
              </w:tabs>
              <w:spacing w:line="276" w:lineRule="auto"/>
              <w:jc w:val="center"/>
              <w:rPr>
                <w:rFonts w:cs="Arial"/>
                <w:sz w:val="22"/>
                <w:szCs w:val="22"/>
              </w:rPr>
            </w:pPr>
            <w:r>
              <w:rPr>
                <w:rFonts w:cs="Arial"/>
                <w:sz w:val="22"/>
                <w:szCs w:val="22"/>
              </w:rPr>
              <w:t>2.</w:t>
            </w:r>
          </w:p>
        </w:tc>
        <w:tc>
          <w:tcPr>
            <w:tcW w:w="5390" w:type="dxa"/>
            <w:vAlign w:val="center"/>
          </w:tcPr>
          <w:p w14:paraId="4899881E" w14:textId="3BB2451F" w:rsidR="00EA025B" w:rsidRPr="00993A1D" w:rsidRDefault="00EA025B" w:rsidP="00D159AD">
            <w:pPr>
              <w:tabs>
                <w:tab w:val="num" w:pos="0"/>
              </w:tabs>
              <w:spacing w:line="276" w:lineRule="auto"/>
              <w:jc w:val="center"/>
              <w:rPr>
                <w:rFonts w:cs="Arial"/>
                <w:sz w:val="22"/>
                <w:szCs w:val="22"/>
              </w:rPr>
            </w:pPr>
            <w:r>
              <w:rPr>
                <w:rFonts w:cs="Arial"/>
                <w:sz w:val="22"/>
                <w:szCs w:val="22"/>
              </w:rPr>
              <w:t>Gwarantowana dostępność usługi</w:t>
            </w:r>
          </w:p>
        </w:tc>
        <w:tc>
          <w:tcPr>
            <w:tcW w:w="2407" w:type="dxa"/>
            <w:vAlign w:val="center"/>
          </w:tcPr>
          <w:p w14:paraId="4507CC34" w14:textId="3E4E01B2" w:rsidR="00EA025B" w:rsidRPr="00993A1D" w:rsidRDefault="00EA025B" w:rsidP="00D159AD">
            <w:pPr>
              <w:tabs>
                <w:tab w:val="num" w:pos="0"/>
              </w:tabs>
              <w:spacing w:line="276" w:lineRule="auto"/>
              <w:jc w:val="center"/>
              <w:rPr>
                <w:rFonts w:cs="Arial"/>
                <w:sz w:val="22"/>
                <w:szCs w:val="22"/>
              </w:rPr>
            </w:pPr>
            <w:r>
              <w:rPr>
                <w:rFonts w:cs="Arial"/>
                <w:sz w:val="22"/>
                <w:szCs w:val="22"/>
              </w:rPr>
              <w:t>40</w:t>
            </w:r>
          </w:p>
        </w:tc>
      </w:tr>
    </w:tbl>
    <w:p w14:paraId="754DFAF5" w14:textId="77777777" w:rsidR="00CA7116" w:rsidRPr="00993A1D" w:rsidRDefault="00CA7116" w:rsidP="00CA7116">
      <w:pPr>
        <w:spacing w:after="120"/>
        <w:jc w:val="both"/>
        <w:rPr>
          <w:rFonts w:cs="Arial"/>
          <w:sz w:val="22"/>
          <w:szCs w:val="22"/>
        </w:rPr>
      </w:pPr>
    </w:p>
    <w:p w14:paraId="4BA17846" w14:textId="4FFD0ADF" w:rsidR="00CA7116" w:rsidRPr="00993A1D" w:rsidRDefault="00CA7116" w:rsidP="00CA7116">
      <w:pPr>
        <w:numPr>
          <w:ilvl w:val="0"/>
          <w:numId w:val="3"/>
        </w:numPr>
        <w:spacing w:after="120"/>
        <w:jc w:val="both"/>
        <w:rPr>
          <w:rFonts w:cs="Arial"/>
          <w:sz w:val="22"/>
          <w:szCs w:val="22"/>
        </w:rPr>
      </w:pPr>
      <w:r w:rsidRPr="00993A1D">
        <w:rPr>
          <w:rFonts w:cs="Arial"/>
          <w:sz w:val="22"/>
          <w:szCs w:val="22"/>
        </w:rPr>
        <w:t xml:space="preserve">Warunki udziału w postępowaniu, które winien spełniać Wykonawca </w:t>
      </w:r>
      <w:r w:rsidRPr="00993A1D">
        <w:rPr>
          <w:rFonts w:cs="Arial"/>
          <w:i/>
          <w:sz w:val="22"/>
          <w:szCs w:val="22"/>
        </w:rPr>
        <w:t>(jeżeli zostały określone):</w:t>
      </w:r>
      <w:r w:rsidRPr="00993A1D">
        <w:rPr>
          <w:rFonts w:cs="Arial"/>
          <w:sz w:val="22"/>
          <w:szCs w:val="22"/>
        </w:rPr>
        <w:t xml:space="preserve"> </w:t>
      </w:r>
      <w:r w:rsidRPr="00993A1D">
        <w:rPr>
          <w:rFonts w:cs="Arial"/>
          <w:sz w:val="22"/>
          <w:szCs w:val="22"/>
          <w:u w:val="single"/>
        </w:rPr>
        <w:t>Nie dotyczy</w:t>
      </w:r>
      <w:r w:rsidRPr="00993A1D">
        <w:rPr>
          <w:rFonts w:cs="Arial"/>
          <w:sz w:val="22"/>
          <w:szCs w:val="22"/>
        </w:rPr>
        <w:t>.</w:t>
      </w:r>
    </w:p>
    <w:p w14:paraId="0C8FE53B" w14:textId="77777777" w:rsidR="00CA7116" w:rsidRPr="00993A1D" w:rsidRDefault="00CA7116" w:rsidP="00CA7116">
      <w:pPr>
        <w:numPr>
          <w:ilvl w:val="0"/>
          <w:numId w:val="3"/>
        </w:numPr>
        <w:spacing w:after="120"/>
        <w:jc w:val="both"/>
        <w:rPr>
          <w:rFonts w:cs="Arial"/>
          <w:sz w:val="22"/>
          <w:szCs w:val="22"/>
        </w:rPr>
      </w:pPr>
      <w:r w:rsidRPr="00993A1D">
        <w:rPr>
          <w:rFonts w:cs="Arial"/>
          <w:sz w:val="22"/>
          <w:szCs w:val="22"/>
        </w:rPr>
        <w:t xml:space="preserve">Wymagania dotyczące wadium, jeżeli Zamawiający żąda wniesienia wadium: </w:t>
      </w:r>
      <w:r w:rsidRPr="00993A1D">
        <w:rPr>
          <w:rFonts w:cs="Arial"/>
          <w:sz w:val="22"/>
          <w:szCs w:val="22"/>
          <w:u w:val="single"/>
        </w:rPr>
        <w:t>Nie dotyczy.</w:t>
      </w:r>
    </w:p>
    <w:p w14:paraId="0759CD12" w14:textId="77777777" w:rsidR="00CA7116" w:rsidRPr="00993A1D" w:rsidRDefault="00CA7116" w:rsidP="00CA7116">
      <w:pPr>
        <w:numPr>
          <w:ilvl w:val="0"/>
          <w:numId w:val="3"/>
        </w:numPr>
        <w:spacing w:after="120"/>
        <w:jc w:val="both"/>
        <w:rPr>
          <w:rFonts w:cs="Arial"/>
          <w:sz w:val="22"/>
          <w:szCs w:val="22"/>
        </w:rPr>
      </w:pPr>
      <w:r w:rsidRPr="00993A1D">
        <w:rPr>
          <w:rFonts w:cs="Arial"/>
          <w:sz w:val="22"/>
          <w:szCs w:val="22"/>
        </w:rPr>
        <w:t xml:space="preserve">Wymagania dotyczące zabezpieczenia należytego wykonania umowy, jeżeli Zamawiający żąda wniesienia zabezpieczenia należytego wykonania umowy: </w:t>
      </w:r>
      <w:r w:rsidRPr="00993A1D">
        <w:rPr>
          <w:rFonts w:cs="Arial"/>
          <w:sz w:val="22"/>
          <w:szCs w:val="22"/>
          <w:u w:val="single"/>
        </w:rPr>
        <w:t>Nie dotyczy.</w:t>
      </w:r>
    </w:p>
    <w:p w14:paraId="1B1CEDB4" w14:textId="2510540D" w:rsidR="00CA7116" w:rsidRPr="00993A1D" w:rsidRDefault="00CA7116" w:rsidP="00CA7116">
      <w:pPr>
        <w:numPr>
          <w:ilvl w:val="0"/>
          <w:numId w:val="3"/>
        </w:numPr>
        <w:spacing w:after="120"/>
        <w:jc w:val="both"/>
        <w:rPr>
          <w:rFonts w:cs="Arial"/>
          <w:sz w:val="22"/>
          <w:szCs w:val="22"/>
        </w:rPr>
      </w:pPr>
      <w:r w:rsidRPr="00993A1D">
        <w:rPr>
          <w:rFonts w:cs="Arial"/>
          <w:sz w:val="22"/>
          <w:szCs w:val="22"/>
        </w:rPr>
        <w:t xml:space="preserve">Wzór umowy lub projektowane postanowienia umowy (jeżeli jest wymagana forma pisemna umowy na podstawie odrębnych przepisów Zamawiającego) stanowi załącznik nr </w:t>
      </w:r>
      <w:r w:rsidR="00C153CF">
        <w:rPr>
          <w:rFonts w:cs="Arial"/>
          <w:sz w:val="22"/>
          <w:szCs w:val="22"/>
        </w:rPr>
        <w:t>4</w:t>
      </w:r>
      <w:r w:rsidRPr="00993A1D">
        <w:rPr>
          <w:rFonts w:cs="Arial"/>
          <w:sz w:val="22"/>
          <w:szCs w:val="22"/>
        </w:rPr>
        <w:t xml:space="preserve"> do Zaproszenia do składania ofert.</w:t>
      </w:r>
    </w:p>
    <w:p w14:paraId="39B5691C" w14:textId="2B910CA9" w:rsidR="00D34950" w:rsidRPr="00993A1D" w:rsidRDefault="00D34950" w:rsidP="00CA7116">
      <w:pPr>
        <w:pStyle w:val="Akapitzlist"/>
        <w:numPr>
          <w:ilvl w:val="0"/>
          <w:numId w:val="3"/>
        </w:numPr>
        <w:spacing w:after="120"/>
        <w:jc w:val="both"/>
        <w:rPr>
          <w:rFonts w:ascii="Arial" w:hAnsi="Arial" w:cs="Arial"/>
          <w:sz w:val="22"/>
          <w:szCs w:val="22"/>
          <w:lang w:eastAsia="x-none"/>
        </w:rPr>
      </w:pPr>
      <w:r w:rsidRPr="00993A1D">
        <w:rPr>
          <w:rFonts w:ascii="Arial" w:hAnsi="Arial" w:cs="Arial"/>
          <w:sz w:val="22"/>
          <w:szCs w:val="22"/>
          <w:lang w:eastAsia="x-none"/>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5146FDAF" w14:textId="75589937" w:rsidR="00D34950" w:rsidRPr="00993A1D" w:rsidRDefault="00D34950" w:rsidP="00D34950">
      <w:pPr>
        <w:spacing w:after="120"/>
        <w:ind w:left="405"/>
        <w:jc w:val="both"/>
        <w:rPr>
          <w:rFonts w:cs="Arial"/>
          <w:color w:val="000000" w:themeColor="text1"/>
          <w:sz w:val="22"/>
          <w:szCs w:val="22"/>
        </w:rPr>
      </w:pPr>
      <w:r w:rsidRPr="00993A1D">
        <w:rPr>
          <w:rFonts w:cs="Arial"/>
          <w:color w:val="000000" w:themeColor="text1"/>
          <w:sz w:val="22"/>
          <w:szCs w:val="22"/>
        </w:rPr>
        <w:t xml:space="preserve">W załączniku nr </w:t>
      </w:r>
      <w:r w:rsidR="00C153CF">
        <w:rPr>
          <w:rFonts w:cs="Arial"/>
          <w:color w:val="000000" w:themeColor="text1"/>
          <w:sz w:val="22"/>
          <w:szCs w:val="22"/>
        </w:rPr>
        <w:t>5</w:t>
      </w:r>
      <w:r w:rsidRPr="00993A1D">
        <w:rPr>
          <w:rFonts w:cs="Arial"/>
          <w:color w:val="000000" w:themeColor="text1"/>
          <w:sz w:val="22"/>
          <w:szCs w:val="22"/>
        </w:rPr>
        <w:t xml:space="preserve"> do zaproszenia do składania ofert Zamawiający przedstawił szczegółowe informacje dotyczące komunikacji na Platformie zakupowej w zakresie:</w:t>
      </w:r>
    </w:p>
    <w:p w14:paraId="2B7F14EB" w14:textId="77777777" w:rsidR="00D34950" w:rsidRPr="00993A1D" w:rsidRDefault="00D34950">
      <w:pPr>
        <w:pStyle w:val="Akapitzlist"/>
        <w:numPr>
          <w:ilvl w:val="1"/>
          <w:numId w:val="16"/>
        </w:numPr>
        <w:spacing w:after="120"/>
        <w:ind w:left="714" w:hanging="357"/>
        <w:jc w:val="both"/>
        <w:rPr>
          <w:rFonts w:ascii="Arial" w:hAnsi="Arial" w:cs="Arial"/>
          <w:color w:val="000000" w:themeColor="text1"/>
          <w:sz w:val="22"/>
          <w:szCs w:val="22"/>
        </w:rPr>
      </w:pPr>
      <w:r w:rsidRPr="00993A1D">
        <w:rPr>
          <w:rFonts w:ascii="Arial" w:hAnsi="Arial" w:cs="Arial"/>
          <w:color w:val="000000" w:themeColor="text1"/>
          <w:sz w:val="22"/>
          <w:szCs w:val="22"/>
        </w:rPr>
        <w:t>Zasad składania oświadczeń, wniosków, zawiadomień, uzupełnień, wyjaśnień oraz przekazywania informacji;</w:t>
      </w:r>
    </w:p>
    <w:p w14:paraId="45524CE5" w14:textId="77777777" w:rsidR="00D34950" w:rsidRPr="00993A1D" w:rsidRDefault="00D34950">
      <w:pPr>
        <w:pStyle w:val="Akapitzlist"/>
        <w:numPr>
          <w:ilvl w:val="1"/>
          <w:numId w:val="16"/>
        </w:numPr>
        <w:spacing w:after="120"/>
        <w:ind w:left="714" w:hanging="357"/>
        <w:jc w:val="both"/>
        <w:rPr>
          <w:rFonts w:ascii="Arial" w:hAnsi="Arial" w:cs="Arial"/>
          <w:color w:val="000000" w:themeColor="text1"/>
          <w:sz w:val="22"/>
          <w:szCs w:val="22"/>
        </w:rPr>
      </w:pPr>
      <w:r w:rsidRPr="00993A1D">
        <w:rPr>
          <w:rFonts w:ascii="Arial" w:hAnsi="Arial" w:cs="Arial"/>
          <w:color w:val="000000" w:themeColor="text1"/>
          <w:sz w:val="22"/>
          <w:szCs w:val="22"/>
        </w:rPr>
        <w:t>Minimalnych wymagania techniczne dotyczące korzystania z Platformy.</w:t>
      </w:r>
    </w:p>
    <w:p w14:paraId="015CB8A6" w14:textId="77777777" w:rsidR="00D34950" w:rsidRPr="00993A1D" w:rsidRDefault="00D34950">
      <w:pPr>
        <w:pStyle w:val="Akapitzlist"/>
        <w:numPr>
          <w:ilvl w:val="1"/>
          <w:numId w:val="16"/>
        </w:numPr>
        <w:spacing w:after="120"/>
        <w:ind w:left="714" w:hanging="357"/>
        <w:jc w:val="both"/>
        <w:rPr>
          <w:rFonts w:ascii="Arial" w:hAnsi="Arial" w:cs="Arial"/>
          <w:color w:val="000000" w:themeColor="text1"/>
          <w:sz w:val="22"/>
          <w:szCs w:val="22"/>
        </w:rPr>
      </w:pPr>
      <w:r w:rsidRPr="00993A1D">
        <w:rPr>
          <w:rFonts w:ascii="Arial" w:hAnsi="Arial" w:cs="Arial"/>
          <w:color w:val="000000" w:themeColor="text1"/>
          <w:sz w:val="22"/>
          <w:szCs w:val="22"/>
        </w:rPr>
        <w:t>Instrukcji oraz Regulaminu korzystania z Platformy zakupowej</w:t>
      </w:r>
    </w:p>
    <w:p w14:paraId="5D246868" w14:textId="77777777" w:rsidR="00D34950" w:rsidRPr="00993A1D" w:rsidRDefault="00D34950">
      <w:pPr>
        <w:pStyle w:val="Akapitzlist"/>
        <w:numPr>
          <w:ilvl w:val="1"/>
          <w:numId w:val="16"/>
        </w:numPr>
        <w:spacing w:after="120"/>
        <w:ind w:left="714" w:hanging="357"/>
        <w:jc w:val="both"/>
        <w:rPr>
          <w:rFonts w:ascii="Arial" w:hAnsi="Arial" w:cs="Arial"/>
          <w:color w:val="000000" w:themeColor="text1"/>
          <w:sz w:val="22"/>
          <w:szCs w:val="22"/>
        </w:rPr>
      </w:pPr>
      <w:r w:rsidRPr="00993A1D">
        <w:rPr>
          <w:rFonts w:ascii="Arial" w:hAnsi="Arial" w:cs="Arial"/>
          <w:color w:val="000000" w:themeColor="text1"/>
          <w:sz w:val="22"/>
          <w:szCs w:val="22"/>
        </w:rPr>
        <w:lastRenderedPageBreak/>
        <w:t>Zmiana lub wycofanie oferty</w:t>
      </w:r>
    </w:p>
    <w:p w14:paraId="58C64F26" w14:textId="77777777" w:rsidR="00D34950" w:rsidRPr="00993A1D" w:rsidRDefault="00D34950">
      <w:pPr>
        <w:pStyle w:val="Akapitzlist"/>
        <w:numPr>
          <w:ilvl w:val="1"/>
          <w:numId w:val="16"/>
        </w:numPr>
        <w:spacing w:after="120"/>
        <w:ind w:left="714" w:hanging="357"/>
        <w:jc w:val="both"/>
        <w:rPr>
          <w:rFonts w:ascii="Arial" w:hAnsi="Arial" w:cs="Arial"/>
          <w:color w:val="000000" w:themeColor="text1"/>
          <w:sz w:val="22"/>
          <w:szCs w:val="22"/>
        </w:rPr>
      </w:pPr>
      <w:r w:rsidRPr="00993A1D">
        <w:rPr>
          <w:rFonts w:ascii="Arial" w:hAnsi="Arial" w:cs="Arial"/>
          <w:color w:val="000000" w:themeColor="text1"/>
          <w:sz w:val="22"/>
          <w:szCs w:val="22"/>
        </w:rPr>
        <w:t>Rozmiar plików</w:t>
      </w:r>
    </w:p>
    <w:p w14:paraId="4AD7434A" w14:textId="77777777" w:rsidR="00D34950" w:rsidRPr="00993A1D" w:rsidRDefault="00D34950">
      <w:pPr>
        <w:pStyle w:val="Akapitzlist"/>
        <w:numPr>
          <w:ilvl w:val="1"/>
          <w:numId w:val="16"/>
        </w:numPr>
        <w:spacing w:after="120"/>
        <w:ind w:left="714" w:hanging="357"/>
        <w:jc w:val="both"/>
        <w:rPr>
          <w:rFonts w:ascii="Arial" w:hAnsi="Arial" w:cs="Arial"/>
          <w:color w:val="000000" w:themeColor="text1"/>
          <w:sz w:val="22"/>
          <w:szCs w:val="22"/>
        </w:rPr>
      </w:pPr>
      <w:r w:rsidRPr="00993A1D">
        <w:rPr>
          <w:rFonts w:ascii="Arial" w:hAnsi="Arial" w:cs="Arial"/>
          <w:color w:val="000000" w:themeColor="text1"/>
          <w:sz w:val="22"/>
          <w:szCs w:val="22"/>
        </w:rPr>
        <w:t>Format danych</w:t>
      </w:r>
    </w:p>
    <w:p w14:paraId="3F3D4998" w14:textId="77777777" w:rsidR="00D34950" w:rsidRPr="00993A1D" w:rsidRDefault="00D34950">
      <w:pPr>
        <w:pStyle w:val="Akapitzlist"/>
        <w:numPr>
          <w:ilvl w:val="1"/>
          <w:numId w:val="16"/>
        </w:numPr>
        <w:spacing w:after="120"/>
        <w:ind w:left="714" w:hanging="357"/>
        <w:jc w:val="both"/>
        <w:rPr>
          <w:rFonts w:ascii="Arial" w:hAnsi="Arial" w:cs="Arial"/>
          <w:color w:val="000000" w:themeColor="text1"/>
          <w:sz w:val="22"/>
          <w:szCs w:val="22"/>
        </w:rPr>
      </w:pPr>
      <w:r w:rsidRPr="00993A1D">
        <w:rPr>
          <w:rFonts w:ascii="Arial" w:hAnsi="Arial" w:cs="Arial"/>
          <w:color w:val="000000" w:themeColor="text1"/>
          <w:sz w:val="22"/>
          <w:szCs w:val="22"/>
        </w:rPr>
        <w:t>Format podpisu</w:t>
      </w:r>
    </w:p>
    <w:p w14:paraId="2D3D32A6" w14:textId="77777777" w:rsidR="00D34950" w:rsidRPr="00993A1D" w:rsidRDefault="00D34950">
      <w:pPr>
        <w:pStyle w:val="Akapitzlist"/>
        <w:numPr>
          <w:ilvl w:val="1"/>
          <w:numId w:val="16"/>
        </w:numPr>
        <w:spacing w:after="120"/>
        <w:ind w:left="714" w:hanging="357"/>
        <w:jc w:val="both"/>
        <w:rPr>
          <w:rFonts w:ascii="Arial" w:hAnsi="Arial" w:cs="Arial"/>
          <w:color w:val="000000" w:themeColor="text1"/>
          <w:sz w:val="22"/>
          <w:szCs w:val="22"/>
        </w:rPr>
      </w:pPr>
      <w:r w:rsidRPr="00993A1D">
        <w:rPr>
          <w:rFonts w:ascii="Arial" w:hAnsi="Arial" w:cs="Arial"/>
          <w:color w:val="000000" w:themeColor="text1"/>
          <w:sz w:val="22"/>
          <w:szCs w:val="22"/>
        </w:rPr>
        <w:t>Podpisywania plików</w:t>
      </w:r>
    </w:p>
    <w:p w14:paraId="36271E0D" w14:textId="69E0DE87" w:rsidR="00D34950" w:rsidRPr="00993A1D" w:rsidRDefault="00D34950" w:rsidP="00CA7116">
      <w:pPr>
        <w:pStyle w:val="Akapitzlist"/>
        <w:numPr>
          <w:ilvl w:val="0"/>
          <w:numId w:val="3"/>
        </w:numPr>
        <w:spacing w:after="120"/>
        <w:jc w:val="both"/>
        <w:rPr>
          <w:rFonts w:ascii="Arial" w:hAnsi="Arial" w:cs="Arial"/>
          <w:sz w:val="22"/>
          <w:szCs w:val="22"/>
          <w:lang w:eastAsia="x-none"/>
        </w:rPr>
      </w:pPr>
      <w:r w:rsidRPr="00993A1D">
        <w:rPr>
          <w:rFonts w:ascii="Arial" w:hAnsi="Arial" w:cs="Arial"/>
          <w:sz w:val="22"/>
          <w:szCs w:val="22"/>
          <w:lang w:eastAsia="x-none"/>
        </w:rPr>
        <w:t>Wykonawca może złożyć wniosek o wyjaśnienie treści zaproszenia do składania ofer</w:t>
      </w:r>
      <w:r w:rsidR="00F04AF9">
        <w:rPr>
          <w:rFonts w:ascii="Arial" w:hAnsi="Arial" w:cs="Arial"/>
          <w:sz w:val="22"/>
          <w:szCs w:val="22"/>
          <w:lang w:eastAsia="x-none"/>
        </w:rPr>
        <w:t xml:space="preserve">t </w:t>
      </w:r>
      <w:r w:rsidR="00F04AF9" w:rsidRPr="00F04AF9">
        <w:rPr>
          <w:rFonts w:ascii="Arial" w:hAnsi="Arial" w:cs="Arial"/>
          <w:b/>
          <w:bCs/>
          <w:sz w:val="22"/>
          <w:szCs w:val="22"/>
          <w:u w:val="single"/>
          <w:lang w:eastAsia="x-none"/>
        </w:rPr>
        <w:t>n</w:t>
      </w:r>
      <w:r w:rsidR="0021223E">
        <w:rPr>
          <w:rFonts w:ascii="Arial" w:hAnsi="Arial" w:cs="Arial"/>
          <w:b/>
          <w:bCs/>
          <w:sz w:val="22"/>
          <w:szCs w:val="22"/>
          <w:u w:val="single"/>
          <w:lang w:eastAsia="x-none"/>
        </w:rPr>
        <w:t>ie później niż 2 dni</w:t>
      </w:r>
      <w:r w:rsidRPr="00F04AF9">
        <w:rPr>
          <w:rFonts w:ascii="Arial" w:hAnsi="Arial" w:cs="Arial"/>
          <w:b/>
          <w:bCs/>
          <w:sz w:val="22"/>
          <w:szCs w:val="22"/>
          <w:u w:val="single"/>
          <w:lang w:eastAsia="x-none"/>
        </w:rPr>
        <w:t xml:space="preserve"> przed upływem terminu składania ofert</w:t>
      </w:r>
      <w:r w:rsidRPr="00993A1D">
        <w:rPr>
          <w:rFonts w:ascii="Arial" w:hAnsi="Arial" w:cs="Arial"/>
          <w:sz w:val="22"/>
          <w:szCs w:val="22"/>
          <w:lang w:eastAsia="x-none"/>
        </w:rPr>
        <w:t xml:space="preserve"> z zastrzeżeniem, iż Zamawiający ma prawo do nieodpowiadania na pytania Wykonawców złożone po wyznaczonym terminie.</w:t>
      </w:r>
    </w:p>
    <w:p w14:paraId="3FD7D4C7" w14:textId="5208C980" w:rsidR="00CA7116" w:rsidRPr="00993A1D" w:rsidRDefault="00CA7116" w:rsidP="00CA7116">
      <w:pPr>
        <w:pStyle w:val="Akapitzlist"/>
        <w:numPr>
          <w:ilvl w:val="0"/>
          <w:numId w:val="3"/>
        </w:numPr>
        <w:spacing w:after="120"/>
        <w:jc w:val="both"/>
        <w:rPr>
          <w:rFonts w:ascii="Arial" w:hAnsi="Arial" w:cs="Arial"/>
          <w:sz w:val="22"/>
          <w:szCs w:val="22"/>
          <w:lang w:eastAsia="x-none"/>
        </w:rPr>
      </w:pPr>
      <w:r w:rsidRPr="00993A1D">
        <w:rPr>
          <w:rFonts w:ascii="Arial" w:hAnsi="Arial" w:cs="Arial"/>
          <w:sz w:val="22"/>
          <w:szCs w:val="22"/>
          <w:lang w:eastAsia="x-none"/>
        </w:rPr>
        <w:t xml:space="preserve">Ofertę należy złożyć na formularzu ofertowym stanowiącym </w:t>
      </w:r>
      <w:r w:rsidRPr="00993A1D">
        <w:rPr>
          <w:rFonts w:ascii="Arial" w:hAnsi="Arial" w:cs="Arial"/>
          <w:bCs/>
          <w:sz w:val="22"/>
          <w:szCs w:val="22"/>
          <w:lang w:eastAsia="x-none"/>
        </w:rPr>
        <w:t>Załącznik nr 1</w:t>
      </w:r>
      <w:r w:rsidRPr="00993A1D">
        <w:rPr>
          <w:rFonts w:ascii="Arial" w:hAnsi="Arial" w:cs="Arial"/>
          <w:sz w:val="22"/>
          <w:szCs w:val="22"/>
          <w:lang w:eastAsia="x-none"/>
        </w:rPr>
        <w:t xml:space="preserve"> do </w:t>
      </w:r>
      <w:r w:rsidRPr="00993A1D">
        <w:rPr>
          <w:rFonts w:ascii="Arial" w:hAnsi="Arial" w:cs="Arial"/>
          <w:sz w:val="22"/>
          <w:szCs w:val="22"/>
        </w:rPr>
        <w:t>Zaproszenia do składania ofert.</w:t>
      </w:r>
    </w:p>
    <w:p w14:paraId="560AAD95" w14:textId="77777777" w:rsidR="00CA7116" w:rsidRPr="00993A1D" w:rsidRDefault="00CA7116" w:rsidP="00CA7116">
      <w:pPr>
        <w:numPr>
          <w:ilvl w:val="0"/>
          <w:numId w:val="3"/>
        </w:numPr>
        <w:spacing w:after="120"/>
        <w:jc w:val="both"/>
        <w:rPr>
          <w:rFonts w:cs="Arial"/>
          <w:sz w:val="22"/>
          <w:szCs w:val="22"/>
        </w:rPr>
      </w:pPr>
      <w:r w:rsidRPr="00993A1D">
        <w:rPr>
          <w:rFonts w:cs="Arial"/>
          <w:sz w:val="22"/>
          <w:szCs w:val="22"/>
        </w:rPr>
        <w:t>Miejsce i termin składania ofert.</w:t>
      </w:r>
    </w:p>
    <w:p w14:paraId="65D2C9B7" w14:textId="31D182F7" w:rsidR="002E2F4F" w:rsidRDefault="00CA7116" w:rsidP="00CA7116">
      <w:pPr>
        <w:spacing w:after="120"/>
        <w:ind w:left="405"/>
        <w:jc w:val="both"/>
        <w:rPr>
          <w:rFonts w:cs="Arial"/>
          <w:sz w:val="22"/>
          <w:szCs w:val="22"/>
        </w:rPr>
      </w:pPr>
      <w:r w:rsidRPr="00993A1D">
        <w:rPr>
          <w:rFonts w:cs="Arial"/>
          <w:sz w:val="22"/>
          <w:szCs w:val="22"/>
        </w:rPr>
        <w:t xml:space="preserve">Ofertę należy złożyć w postaci elektronicznej </w:t>
      </w:r>
      <w:r w:rsidR="00CA07AE" w:rsidRPr="00993A1D">
        <w:rPr>
          <w:rFonts w:cs="Arial"/>
          <w:sz w:val="22"/>
          <w:szCs w:val="22"/>
        </w:rPr>
        <w:t>poprzez stronę internetową prowadzonego postępowania</w:t>
      </w:r>
      <w:r w:rsidRPr="00993A1D">
        <w:rPr>
          <w:rFonts w:cs="Arial"/>
          <w:sz w:val="22"/>
          <w:szCs w:val="22"/>
        </w:rPr>
        <w:t>:</w:t>
      </w:r>
      <w:r w:rsidR="00844563" w:rsidRPr="00993A1D">
        <w:rPr>
          <w:rFonts w:cs="Arial"/>
          <w:sz w:val="22"/>
          <w:szCs w:val="22"/>
        </w:rPr>
        <w:t> </w:t>
      </w:r>
      <w:hyperlink r:id="rId13" w:history="1">
        <w:r w:rsidR="003C654F" w:rsidRPr="00F3766D">
          <w:rPr>
            <w:rStyle w:val="Hipercze"/>
            <w:rFonts w:cs="Arial"/>
            <w:sz w:val="22"/>
            <w:szCs w:val="22"/>
          </w:rPr>
          <w:t>https://platformazakupowa.pl/transakcja/1263940</w:t>
        </w:r>
      </w:hyperlink>
      <w:r w:rsidR="005D0D61" w:rsidRPr="00BE6DE6">
        <w:rPr>
          <w:rFonts w:cs="Arial"/>
          <w:color w:val="EE0000"/>
          <w:sz w:val="22"/>
          <w:szCs w:val="22"/>
        </w:rPr>
        <w:t xml:space="preserve"> </w:t>
      </w:r>
    </w:p>
    <w:p w14:paraId="72B21E6B" w14:textId="6D0EA4BD" w:rsidR="00CA7116" w:rsidRPr="00993A1D" w:rsidRDefault="002E2F4F" w:rsidP="00CA7116">
      <w:pPr>
        <w:spacing w:after="120"/>
        <w:ind w:left="405"/>
        <w:jc w:val="both"/>
        <w:rPr>
          <w:rFonts w:cs="Arial"/>
          <w:sz w:val="22"/>
          <w:szCs w:val="22"/>
        </w:rPr>
      </w:pPr>
      <w:r w:rsidRPr="00993A1D">
        <w:rPr>
          <w:rFonts w:cs="Arial"/>
          <w:sz w:val="22"/>
          <w:szCs w:val="22"/>
        </w:rPr>
        <w:t xml:space="preserve"> </w:t>
      </w:r>
      <w:r w:rsidR="00CA7116" w:rsidRPr="00993A1D">
        <w:rPr>
          <w:rFonts w:cs="Arial"/>
          <w:sz w:val="22"/>
          <w:szCs w:val="22"/>
        </w:rPr>
        <w:t xml:space="preserve">w terminie: </w:t>
      </w:r>
    </w:p>
    <w:tbl>
      <w:tblPr>
        <w:tblStyle w:val="Tabela-Siatka"/>
        <w:tblW w:w="0" w:type="auto"/>
        <w:jc w:val="center"/>
        <w:shd w:val="clear" w:color="auto" w:fill="F2F2F2" w:themeFill="background1" w:themeFillShade="F2"/>
        <w:tblLook w:val="04A0" w:firstRow="1" w:lastRow="0" w:firstColumn="1" w:lastColumn="0" w:noHBand="0" w:noVBand="1"/>
      </w:tblPr>
      <w:tblGrid>
        <w:gridCol w:w="1413"/>
        <w:gridCol w:w="2410"/>
        <w:gridCol w:w="1559"/>
        <w:gridCol w:w="2693"/>
      </w:tblGrid>
      <w:tr w:rsidR="00AD18EC" w:rsidRPr="00AD18EC" w14:paraId="062EA685" w14:textId="77777777" w:rsidTr="00D159AD">
        <w:trPr>
          <w:trHeight w:val="502"/>
          <w:jc w:val="center"/>
        </w:trPr>
        <w:tc>
          <w:tcPr>
            <w:tcW w:w="1413" w:type="dxa"/>
            <w:shd w:val="clear" w:color="auto" w:fill="F2F2F2" w:themeFill="background1" w:themeFillShade="F2"/>
            <w:vAlign w:val="center"/>
          </w:tcPr>
          <w:p w14:paraId="3645E14A" w14:textId="77777777" w:rsidR="00CA7116" w:rsidRPr="00AD18EC" w:rsidRDefault="00CA7116" w:rsidP="00D159AD">
            <w:pPr>
              <w:pStyle w:val="Akapitzlist"/>
              <w:ind w:left="0"/>
              <w:jc w:val="center"/>
              <w:rPr>
                <w:rFonts w:ascii="Arial" w:hAnsi="Arial" w:cs="Arial"/>
                <w:b/>
                <w:bCs/>
                <w:sz w:val="22"/>
                <w:szCs w:val="22"/>
              </w:rPr>
            </w:pPr>
            <w:r w:rsidRPr="00AD18EC">
              <w:rPr>
                <w:rFonts w:ascii="Arial" w:hAnsi="Arial" w:cs="Arial"/>
                <w:b/>
                <w:bCs/>
                <w:sz w:val="22"/>
                <w:szCs w:val="22"/>
              </w:rPr>
              <w:t>do dnia</w:t>
            </w:r>
          </w:p>
        </w:tc>
        <w:tc>
          <w:tcPr>
            <w:tcW w:w="2410" w:type="dxa"/>
            <w:shd w:val="clear" w:color="auto" w:fill="F2F2F2" w:themeFill="background1" w:themeFillShade="F2"/>
            <w:vAlign w:val="center"/>
          </w:tcPr>
          <w:p w14:paraId="31E09572" w14:textId="38D7A03B" w:rsidR="00CA7116" w:rsidRPr="00AD18EC" w:rsidRDefault="000B251D" w:rsidP="00D159AD">
            <w:pPr>
              <w:pStyle w:val="Akapitzlist"/>
              <w:ind w:left="0"/>
              <w:jc w:val="center"/>
              <w:rPr>
                <w:rFonts w:ascii="Arial" w:hAnsi="Arial" w:cs="Arial"/>
                <w:b/>
                <w:bCs/>
                <w:sz w:val="22"/>
                <w:szCs w:val="22"/>
              </w:rPr>
            </w:pPr>
            <w:r w:rsidRPr="00AD18EC">
              <w:rPr>
                <w:rFonts w:ascii="Arial" w:hAnsi="Arial" w:cs="Arial"/>
                <w:b/>
                <w:bCs/>
                <w:sz w:val="22"/>
                <w:szCs w:val="22"/>
              </w:rPr>
              <w:t>05</w:t>
            </w:r>
            <w:r w:rsidR="00CA7116" w:rsidRPr="00AD18EC">
              <w:rPr>
                <w:rFonts w:ascii="Arial" w:hAnsi="Arial" w:cs="Arial"/>
                <w:b/>
                <w:bCs/>
                <w:sz w:val="22"/>
                <w:szCs w:val="22"/>
              </w:rPr>
              <w:t>.</w:t>
            </w:r>
            <w:r w:rsidR="00041315" w:rsidRPr="00AD18EC">
              <w:rPr>
                <w:rFonts w:ascii="Arial" w:hAnsi="Arial" w:cs="Arial"/>
                <w:b/>
                <w:bCs/>
                <w:sz w:val="22"/>
                <w:szCs w:val="22"/>
              </w:rPr>
              <w:t>03</w:t>
            </w:r>
            <w:r w:rsidR="00CA7116" w:rsidRPr="00AD18EC">
              <w:rPr>
                <w:rFonts w:ascii="Arial" w:hAnsi="Arial" w:cs="Arial"/>
                <w:b/>
                <w:bCs/>
                <w:sz w:val="22"/>
                <w:szCs w:val="22"/>
              </w:rPr>
              <w:t>.202</w:t>
            </w:r>
            <w:r w:rsidR="00041315" w:rsidRPr="00AD18EC">
              <w:rPr>
                <w:rFonts w:ascii="Arial" w:hAnsi="Arial" w:cs="Arial"/>
                <w:b/>
                <w:bCs/>
                <w:sz w:val="22"/>
                <w:szCs w:val="22"/>
              </w:rPr>
              <w:t>6</w:t>
            </w:r>
            <w:r w:rsidR="00CA07AE" w:rsidRPr="00AD18EC">
              <w:rPr>
                <w:rFonts w:ascii="Arial" w:hAnsi="Arial" w:cs="Arial"/>
                <w:b/>
                <w:bCs/>
                <w:sz w:val="22"/>
                <w:szCs w:val="22"/>
              </w:rPr>
              <w:t xml:space="preserve"> r.</w:t>
            </w:r>
          </w:p>
        </w:tc>
        <w:tc>
          <w:tcPr>
            <w:tcW w:w="1559" w:type="dxa"/>
            <w:shd w:val="clear" w:color="auto" w:fill="F2F2F2" w:themeFill="background1" w:themeFillShade="F2"/>
            <w:vAlign w:val="center"/>
          </w:tcPr>
          <w:p w14:paraId="0FD20DC9" w14:textId="77777777" w:rsidR="00CA7116" w:rsidRPr="00AD18EC" w:rsidRDefault="00CA7116" w:rsidP="00D159AD">
            <w:pPr>
              <w:pStyle w:val="Akapitzlist"/>
              <w:ind w:left="0"/>
              <w:jc w:val="center"/>
              <w:rPr>
                <w:rFonts w:ascii="Arial" w:hAnsi="Arial" w:cs="Arial"/>
                <w:b/>
                <w:bCs/>
                <w:sz w:val="22"/>
                <w:szCs w:val="22"/>
              </w:rPr>
            </w:pPr>
            <w:r w:rsidRPr="00AD18EC">
              <w:rPr>
                <w:rFonts w:ascii="Arial" w:hAnsi="Arial" w:cs="Arial"/>
                <w:b/>
                <w:bCs/>
                <w:sz w:val="22"/>
                <w:szCs w:val="22"/>
              </w:rPr>
              <w:t>do godziny</w:t>
            </w:r>
          </w:p>
        </w:tc>
        <w:tc>
          <w:tcPr>
            <w:tcW w:w="2693" w:type="dxa"/>
            <w:shd w:val="clear" w:color="auto" w:fill="F2F2F2" w:themeFill="background1" w:themeFillShade="F2"/>
            <w:vAlign w:val="center"/>
          </w:tcPr>
          <w:p w14:paraId="0867838E" w14:textId="7AA27C52" w:rsidR="00CA7116" w:rsidRPr="00AD18EC" w:rsidRDefault="00CA7116" w:rsidP="00D159AD">
            <w:pPr>
              <w:pStyle w:val="Akapitzlist"/>
              <w:ind w:left="0"/>
              <w:jc w:val="center"/>
              <w:rPr>
                <w:rFonts w:ascii="Arial" w:hAnsi="Arial" w:cs="Arial"/>
                <w:b/>
                <w:bCs/>
                <w:sz w:val="22"/>
                <w:szCs w:val="22"/>
                <w:vertAlign w:val="superscript"/>
              </w:rPr>
            </w:pPr>
            <w:r w:rsidRPr="00AD18EC">
              <w:rPr>
                <w:rFonts w:ascii="Arial" w:hAnsi="Arial" w:cs="Arial"/>
                <w:b/>
                <w:bCs/>
                <w:sz w:val="22"/>
                <w:szCs w:val="22"/>
              </w:rPr>
              <w:t>1</w:t>
            </w:r>
            <w:r w:rsidR="00AD18EC" w:rsidRPr="00AD18EC">
              <w:rPr>
                <w:rFonts w:ascii="Arial" w:hAnsi="Arial" w:cs="Arial"/>
                <w:b/>
                <w:bCs/>
                <w:sz w:val="22"/>
                <w:szCs w:val="22"/>
              </w:rPr>
              <w:t>0</w:t>
            </w:r>
            <w:r w:rsidRPr="00AD18EC">
              <w:rPr>
                <w:rFonts w:ascii="Arial" w:hAnsi="Arial" w:cs="Arial"/>
                <w:b/>
                <w:bCs/>
                <w:sz w:val="22"/>
                <w:szCs w:val="22"/>
              </w:rPr>
              <w:t>:00</w:t>
            </w:r>
          </w:p>
        </w:tc>
      </w:tr>
    </w:tbl>
    <w:p w14:paraId="46B6FE2E" w14:textId="77777777" w:rsidR="00CA7116" w:rsidRPr="00993A1D" w:rsidRDefault="00CA7116" w:rsidP="00CA7116">
      <w:pPr>
        <w:spacing w:line="360" w:lineRule="auto"/>
        <w:rPr>
          <w:rFonts w:cs="Arial"/>
          <w:sz w:val="22"/>
          <w:szCs w:val="22"/>
        </w:rPr>
      </w:pPr>
    </w:p>
    <w:p w14:paraId="3D4FBEAD" w14:textId="77777777" w:rsidR="00CA07AE" w:rsidRPr="00993A1D" w:rsidRDefault="00CA07AE" w:rsidP="00CA07AE">
      <w:pPr>
        <w:pStyle w:val="Akapitzlist"/>
        <w:numPr>
          <w:ilvl w:val="0"/>
          <w:numId w:val="3"/>
        </w:numPr>
        <w:rPr>
          <w:rFonts w:ascii="Arial" w:hAnsi="Arial" w:cs="Arial"/>
          <w:iCs/>
          <w:sz w:val="22"/>
          <w:szCs w:val="22"/>
        </w:rPr>
      </w:pPr>
      <w:r w:rsidRPr="00993A1D">
        <w:rPr>
          <w:rFonts w:ascii="Arial" w:hAnsi="Arial" w:cs="Arial"/>
          <w:iCs/>
          <w:sz w:val="22"/>
          <w:szCs w:val="22"/>
        </w:rPr>
        <w:t>Sposób składania i otwarcia ofert:</w:t>
      </w:r>
    </w:p>
    <w:p w14:paraId="3752D647" w14:textId="77777777" w:rsidR="00CA07AE" w:rsidRPr="00993A1D" w:rsidRDefault="00CA07AE">
      <w:pPr>
        <w:pStyle w:val="Akapitzlist"/>
        <w:numPr>
          <w:ilvl w:val="0"/>
          <w:numId w:val="17"/>
        </w:numPr>
        <w:spacing w:after="120"/>
        <w:ind w:left="709" w:hanging="357"/>
        <w:jc w:val="both"/>
        <w:rPr>
          <w:rFonts w:ascii="Arial" w:hAnsi="Arial" w:cs="Arial"/>
          <w:iCs/>
          <w:color w:val="000000" w:themeColor="text1"/>
          <w:sz w:val="22"/>
          <w:szCs w:val="22"/>
        </w:rPr>
      </w:pPr>
      <w:r w:rsidRPr="00993A1D">
        <w:rPr>
          <w:rFonts w:ascii="Arial" w:hAnsi="Arial" w:cs="Arial"/>
          <w:iCs/>
          <w:color w:val="000000" w:themeColor="text1"/>
          <w:sz w:val="22"/>
          <w:szCs w:val="22"/>
        </w:rPr>
        <w:t>Po wypełnieniu Formularza składania oferty i dołączenia wszystkich wymaganych załączników należy kliknąć przycisk „Przejdź do podsumowania”.</w:t>
      </w:r>
    </w:p>
    <w:p w14:paraId="7FF33D0D" w14:textId="77777777" w:rsidR="00CA07AE" w:rsidRPr="00993A1D" w:rsidRDefault="00CA07AE">
      <w:pPr>
        <w:pStyle w:val="Akapitzlist"/>
        <w:numPr>
          <w:ilvl w:val="0"/>
          <w:numId w:val="17"/>
        </w:numPr>
        <w:spacing w:after="120"/>
        <w:ind w:left="709" w:hanging="357"/>
        <w:jc w:val="both"/>
        <w:rPr>
          <w:rFonts w:ascii="Arial" w:hAnsi="Arial" w:cs="Arial"/>
          <w:iCs/>
          <w:color w:val="000000" w:themeColor="text1"/>
          <w:sz w:val="22"/>
          <w:szCs w:val="22"/>
        </w:rPr>
      </w:pPr>
      <w:r w:rsidRPr="00993A1D">
        <w:rPr>
          <w:rFonts w:ascii="Arial" w:hAnsi="Arial" w:cs="Arial"/>
          <w:iCs/>
          <w:color w:val="000000" w:themeColor="text1"/>
          <w:sz w:val="22"/>
          <w:szCs w:val="22"/>
        </w:rPr>
        <w:t>Oferta składana elektronicznie musi zostać podpisana elektronicznym podpisem kwalifikowanym, podpisem zaufanym lub podpisem osobistym. W procesie składania oferty za pośrednictwem platformazakupowa.pl, Wykonawca powinien złożyć podpis bezpośrednio na dokumentach przesłanych za pośrednictwem platformazakupowa.pl. Zalecamy stosowanie podpisu na każdym załączonym pliku osobno.</w:t>
      </w:r>
    </w:p>
    <w:p w14:paraId="317A2511" w14:textId="77777777" w:rsidR="00CA07AE" w:rsidRPr="00993A1D" w:rsidRDefault="00CA07AE">
      <w:pPr>
        <w:pStyle w:val="Akapitzlist"/>
        <w:numPr>
          <w:ilvl w:val="0"/>
          <w:numId w:val="17"/>
        </w:numPr>
        <w:spacing w:after="120"/>
        <w:ind w:left="709" w:hanging="357"/>
        <w:jc w:val="both"/>
        <w:rPr>
          <w:rFonts w:ascii="Arial" w:hAnsi="Arial" w:cs="Arial"/>
          <w:iCs/>
          <w:color w:val="000000" w:themeColor="text1"/>
          <w:sz w:val="22"/>
          <w:szCs w:val="22"/>
        </w:rPr>
      </w:pPr>
      <w:r w:rsidRPr="00993A1D">
        <w:rPr>
          <w:rFonts w:ascii="Arial" w:hAnsi="Arial" w:cs="Arial"/>
          <w:iCs/>
          <w:color w:val="000000" w:themeColor="text1"/>
          <w:sz w:val="22"/>
          <w:szCs w:val="22"/>
        </w:rPr>
        <w:t xml:space="preserve">Za datę złożenia oferty przyjmuje się datę jej przekazania w systemie (platformie) </w:t>
      </w:r>
      <w:r w:rsidRPr="00993A1D">
        <w:rPr>
          <w:rFonts w:ascii="Arial" w:hAnsi="Arial" w:cs="Arial"/>
          <w:iCs/>
          <w:color w:val="000000" w:themeColor="text1"/>
          <w:spacing w:val="-4"/>
          <w:sz w:val="22"/>
          <w:szCs w:val="22"/>
        </w:rPr>
        <w:t>w drugim kroku składania oferty poprzez kliknięcie przycisku “Złóż ofertę” i wyświetlenie</w:t>
      </w:r>
      <w:r w:rsidRPr="00993A1D">
        <w:rPr>
          <w:rFonts w:ascii="Arial" w:hAnsi="Arial" w:cs="Arial"/>
          <w:iCs/>
          <w:color w:val="000000" w:themeColor="text1"/>
          <w:sz w:val="22"/>
          <w:szCs w:val="22"/>
        </w:rPr>
        <w:t xml:space="preserve"> się komunikatu, że oferta została zaszyfrowana i złożona.</w:t>
      </w:r>
    </w:p>
    <w:p w14:paraId="35ECD511" w14:textId="77777777" w:rsidR="00CA07AE" w:rsidRPr="00993A1D" w:rsidRDefault="00CA07AE">
      <w:pPr>
        <w:pStyle w:val="Akapitzlist"/>
        <w:numPr>
          <w:ilvl w:val="0"/>
          <w:numId w:val="17"/>
        </w:numPr>
        <w:spacing w:after="120"/>
        <w:ind w:left="709" w:hanging="357"/>
        <w:jc w:val="both"/>
        <w:rPr>
          <w:rFonts w:ascii="Arial" w:hAnsi="Arial" w:cs="Arial"/>
          <w:iCs/>
          <w:color w:val="000000" w:themeColor="text1"/>
          <w:sz w:val="22"/>
          <w:szCs w:val="22"/>
        </w:rPr>
      </w:pPr>
      <w:r w:rsidRPr="00993A1D">
        <w:rPr>
          <w:rFonts w:ascii="Arial" w:hAnsi="Arial" w:cs="Arial"/>
          <w:iCs/>
          <w:color w:val="000000" w:themeColor="text1"/>
          <w:sz w:val="22"/>
          <w:szCs w:val="22"/>
        </w:rPr>
        <w:t xml:space="preserve">Szczegółowa instrukcja dla Wykonawców dotycząca złożenia, zmiany i wycofania oferty znajduje się na stronie internetowej pod adresem:  </w:t>
      </w:r>
    </w:p>
    <w:p w14:paraId="59B6C97C" w14:textId="77777777" w:rsidR="00CA07AE" w:rsidRPr="00993A1D" w:rsidRDefault="00CA07AE" w:rsidP="00CA07AE">
      <w:pPr>
        <w:pStyle w:val="Akapitzlist"/>
        <w:spacing w:after="120"/>
        <w:ind w:left="709"/>
        <w:jc w:val="both"/>
        <w:rPr>
          <w:rFonts w:ascii="Arial" w:hAnsi="Arial" w:cs="Arial"/>
          <w:iCs/>
          <w:color w:val="000000" w:themeColor="text1"/>
          <w:sz w:val="22"/>
          <w:szCs w:val="22"/>
        </w:rPr>
      </w:pPr>
      <w:r w:rsidRPr="00993A1D">
        <w:rPr>
          <w:rFonts w:ascii="Arial" w:hAnsi="Arial" w:cs="Arial"/>
          <w:iCs/>
          <w:color w:val="000000" w:themeColor="text1"/>
          <w:sz w:val="22"/>
          <w:szCs w:val="22"/>
        </w:rPr>
        <w:t>https://platformazakupowa.pl/strona/45-instrukcje</w:t>
      </w:r>
    </w:p>
    <w:p w14:paraId="545C91DB" w14:textId="77777777" w:rsidR="00CA07AE" w:rsidRPr="00993A1D" w:rsidRDefault="00CA07AE">
      <w:pPr>
        <w:pStyle w:val="Akapitzlist"/>
        <w:numPr>
          <w:ilvl w:val="0"/>
          <w:numId w:val="17"/>
        </w:numPr>
        <w:spacing w:after="120"/>
        <w:ind w:left="709" w:hanging="357"/>
        <w:jc w:val="both"/>
        <w:rPr>
          <w:rFonts w:ascii="Arial" w:hAnsi="Arial" w:cs="Arial"/>
          <w:iCs/>
          <w:color w:val="000000" w:themeColor="text1"/>
          <w:sz w:val="22"/>
          <w:szCs w:val="22"/>
        </w:rPr>
      </w:pPr>
      <w:r w:rsidRPr="00993A1D">
        <w:rPr>
          <w:rFonts w:ascii="Arial" w:hAnsi="Arial" w:cs="Arial"/>
          <w:iCs/>
          <w:color w:val="000000" w:themeColor="text1"/>
          <w:sz w:val="22"/>
          <w:szCs w:val="22"/>
        </w:rPr>
        <w:t xml:space="preserve">W przypadku awarii systemu teleinformatycznego otwarcie ofert nastąpi niezwłocznie po usunięciu awarii. </w:t>
      </w:r>
    </w:p>
    <w:p w14:paraId="7E546967" w14:textId="77777777" w:rsidR="00CA07AE" w:rsidRPr="00993A1D" w:rsidRDefault="00CA07AE">
      <w:pPr>
        <w:pStyle w:val="Akapitzlist"/>
        <w:numPr>
          <w:ilvl w:val="0"/>
          <w:numId w:val="17"/>
        </w:numPr>
        <w:spacing w:after="120"/>
        <w:ind w:left="709" w:hanging="357"/>
        <w:jc w:val="both"/>
        <w:rPr>
          <w:rFonts w:ascii="Arial" w:hAnsi="Arial" w:cs="Arial"/>
          <w:iCs/>
          <w:color w:val="000000" w:themeColor="text1"/>
          <w:sz w:val="22"/>
          <w:szCs w:val="22"/>
        </w:rPr>
      </w:pPr>
      <w:r w:rsidRPr="00993A1D">
        <w:rPr>
          <w:rFonts w:ascii="Arial" w:hAnsi="Arial" w:cs="Arial"/>
          <w:iCs/>
          <w:color w:val="000000" w:themeColor="text1"/>
          <w:sz w:val="22"/>
          <w:szCs w:val="22"/>
        </w:rPr>
        <w:t>Zamawiający odrzuci ofertę złożoną po terminie składania ofert.</w:t>
      </w:r>
    </w:p>
    <w:p w14:paraId="075C9560" w14:textId="77777777" w:rsidR="00CA07AE" w:rsidRPr="00993A1D" w:rsidRDefault="00CA07AE">
      <w:pPr>
        <w:pStyle w:val="Akapitzlist"/>
        <w:numPr>
          <w:ilvl w:val="0"/>
          <w:numId w:val="17"/>
        </w:numPr>
        <w:spacing w:after="120"/>
        <w:ind w:left="709" w:hanging="357"/>
        <w:jc w:val="both"/>
        <w:rPr>
          <w:rFonts w:ascii="Arial" w:hAnsi="Arial" w:cs="Arial"/>
          <w:iCs/>
          <w:color w:val="000000" w:themeColor="text1"/>
          <w:sz w:val="22"/>
          <w:szCs w:val="22"/>
        </w:rPr>
      </w:pPr>
      <w:r w:rsidRPr="00993A1D">
        <w:rPr>
          <w:rFonts w:ascii="Arial" w:hAnsi="Arial" w:cs="Arial"/>
          <w:iCs/>
          <w:color w:val="000000" w:themeColor="text1"/>
          <w:sz w:val="22"/>
          <w:szCs w:val="22"/>
        </w:rPr>
        <w:t>Wykonawca po upływie terminu do składania ofert nie może wycofać złożonej oferty.</w:t>
      </w:r>
    </w:p>
    <w:p w14:paraId="7541F796" w14:textId="7F937D13" w:rsidR="00CA7116" w:rsidRPr="00993A1D" w:rsidRDefault="00CA7116" w:rsidP="00CA7116">
      <w:pPr>
        <w:numPr>
          <w:ilvl w:val="0"/>
          <w:numId w:val="3"/>
        </w:numPr>
        <w:spacing w:after="120"/>
        <w:jc w:val="both"/>
        <w:rPr>
          <w:rFonts w:cs="Arial"/>
          <w:iCs/>
          <w:sz w:val="22"/>
          <w:szCs w:val="22"/>
        </w:rPr>
      </w:pPr>
      <w:r w:rsidRPr="00993A1D">
        <w:rPr>
          <w:rFonts w:cs="Arial"/>
          <w:sz w:val="22"/>
          <w:szCs w:val="22"/>
          <w:u w:val="single"/>
        </w:rPr>
        <w:t>Oferty otrzymane po terminie składania ofert nie będą rozpatrywane</w:t>
      </w:r>
      <w:r w:rsidRPr="00993A1D">
        <w:rPr>
          <w:rFonts w:cs="Arial"/>
          <w:sz w:val="22"/>
          <w:szCs w:val="22"/>
        </w:rPr>
        <w:t xml:space="preserve">. </w:t>
      </w:r>
    </w:p>
    <w:p w14:paraId="7EC41D44" w14:textId="77777777" w:rsidR="00CA7116" w:rsidRPr="00993A1D" w:rsidRDefault="00CA7116" w:rsidP="00CA7116">
      <w:pPr>
        <w:numPr>
          <w:ilvl w:val="0"/>
          <w:numId w:val="3"/>
        </w:numPr>
        <w:spacing w:after="120"/>
        <w:jc w:val="both"/>
        <w:rPr>
          <w:rFonts w:cs="Arial"/>
          <w:iCs/>
          <w:sz w:val="22"/>
          <w:szCs w:val="22"/>
        </w:rPr>
      </w:pPr>
      <w:r w:rsidRPr="00993A1D">
        <w:rPr>
          <w:rFonts w:cs="Arial"/>
          <w:iCs/>
          <w:sz w:val="22"/>
          <w:szCs w:val="22"/>
        </w:rPr>
        <w:t>Do oferty muszą być dołączone następujące dokumenty:</w:t>
      </w:r>
    </w:p>
    <w:p w14:paraId="44A3A992" w14:textId="77777777" w:rsidR="00CA7116" w:rsidRPr="00993A1D" w:rsidRDefault="00CA7116" w:rsidP="00CA7116">
      <w:pPr>
        <w:numPr>
          <w:ilvl w:val="0"/>
          <w:numId w:val="2"/>
        </w:numPr>
        <w:tabs>
          <w:tab w:val="num" w:pos="765"/>
        </w:tabs>
        <w:suppressAutoHyphens/>
        <w:spacing w:after="120"/>
        <w:ind w:left="765"/>
        <w:jc w:val="both"/>
        <w:rPr>
          <w:rFonts w:cs="Arial"/>
          <w:sz w:val="22"/>
          <w:szCs w:val="22"/>
        </w:rPr>
      </w:pPr>
      <w:r w:rsidRPr="00993A1D">
        <w:rPr>
          <w:rFonts w:cs="Arial"/>
          <w:iCs/>
          <w:sz w:val="22"/>
          <w:szCs w:val="22"/>
        </w:rPr>
        <w:t>wypełniony i p</w:t>
      </w:r>
      <w:r w:rsidRPr="00993A1D">
        <w:rPr>
          <w:rFonts w:cs="Arial"/>
          <w:sz w:val="22"/>
          <w:szCs w:val="22"/>
        </w:rPr>
        <w:t>odpisany formularz ofertowy;</w:t>
      </w:r>
    </w:p>
    <w:p w14:paraId="55AD2738" w14:textId="77777777" w:rsidR="00CA7116" w:rsidRPr="00993A1D" w:rsidRDefault="00CA7116" w:rsidP="00CA7116">
      <w:pPr>
        <w:numPr>
          <w:ilvl w:val="0"/>
          <w:numId w:val="2"/>
        </w:numPr>
        <w:tabs>
          <w:tab w:val="num" w:pos="765"/>
        </w:tabs>
        <w:suppressAutoHyphens/>
        <w:spacing w:after="120"/>
        <w:ind w:left="765"/>
        <w:jc w:val="both"/>
        <w:rPr>
          <w:rFonts w:cs="Arial"/>
          <w:sz w:val="22"/>
          <w:szCs w:val="22"/>
        </w:rPr>
      </w:pPr>
      <w:r w:rsidRPr="00993A1D">
        <w:rPr>
          <w:rFonts w:cs="Arial"/>
          <w:sz w:val="22"/>
          <w:szCs w:val="22"/>
        </w:rPr>
        <w:t xml:space="preserve">pełnomocnictwo, z którego wynika prawo do podpisania oferty oraz do podpisania innych dokumentów składanych wraz z ofertą (jeżeli umocowanie osoby wskazanej w ofercie nie wynika z dokumentów rejestrowych KRS/CEIDG); </w:t>
      </w:r>
    </w:p>
    <w:p w14:paraId="2002C226" w14:textId="77777777" w:rsidR="00CA07AE" w:rsidRPr="00993A1D" w:rsidRDefault="00CA07AE" w:rsidP="00CA07AE">
      <w:pPr>
        <w:numPr>
          <w:ilvl w:val="0"/>
          <w:numId w:val="2"/>
        </w:numPr>
        <w:tabs>
          <w:tab w:val="num" w:pos="765"/>
        </w:tabs>
        <w:suppressAutoHyphens/>
        <w:spacing w:after="120"/>
        <w:ind w:left="765"/>
        <w:jc w:val="both"/>
        <w:rPr>
          <w:rFonts w:cs="Arial"/>
          <w:sz w:val="22"/>
          <w:szCs w:val="22"/>
        </w:rPr>
      </w:pPr>
      <w:r w:rsidRPr="00993A1D">
        <w:rPr>
          <w:rFonts w:cs="Arial"/>
          <w:sz w:val="22"/>
          <w:szCs w:val="22"/>
        </w:rPr>
        <w:t xml:space="preserve">oświadczenie wykonawcy o niepodleganiu/ podleganiu wykluczeniu na podstawie art. 7 ust. 1 ustawy z dnia 13 kwietnia 2022 r. o szczególnych rozwiązaniach w zakresie przeciwdziałania wspieraniu agresji na Ukrainę oraz służących ochronie </w:t>
      </w:r>
      <w:r w:rsidRPr="00993A1D">
        <w:rPr>
          <w:rFonts w:cs="Arial"/>
          <w:sz w:val="22"/>
          <w:szCs w:val="22"/>
        </w:rPr>
        <w:lastRenderedPageBreak/>
        <w:t>bezpieczeństwa narodowego (dz. u. z 2022 r., poz. 835) (według załączonego wzoru – Załącznik nr 3 do zaproszenia do składania ofert).</w:t>
      </w:r>
    </w:p>
    <w:p w14:paraId="6CF52545" w14:textId="5998B822" w:rsidR="000E4B5D" w:rsidRPr="00993A1D" w:rsidRDefault="000E4B5D" w:rsidP="00CA07AE">
      <w:pPr>
        <w:numPr>
          <w:ilvl w:val="0"/>
          <w:numId w:val="2"/>
        </w:numPr>
        <w:tabs>
          <w:tab w:val="num" w:pos="765"/>
        </w:tabs>
        <w:suppressAutoHyphens/>
        <w:spacing w:after="120"/>
        <w:ind w:left="765"/>
        <w:jc w:val="both"/>
        <w:rPr>
          <w:rFonts w:cs="Arial"/>
          <w:sz w:val="22"/>
          <w:szCs w:val="22"/>
        </w:rPr>
      </w:pPr>
      <w:r w:rsidRPr="00993A1D">
        <w:rPr>
          <w:rFonts w:cs="Arial"/>
          <w:sz w:val="22"/>
          <w:szCs w:val="22"/>
        </w:rPr>
        <w:t>Inne dokumenty – nie dotyczy</w:t>
      </w:r>
    </w:p>
    <w:p w14:paraId="501F3AD1" w14:textId="724C79A8" w:rsidR="00CA7116" w:rsidRPr="00993A1D" w:rsidRDefault="00CA7116" w:rsidP="000E4B5D">
      <w:pPr>
        <w:pStyle w:val="Akapitzlist"/>
        <w:numPr>
          <w:ilvl w:val="0"/>
          <w:numId w:val="3"/>
        </w:numPr>
        <w:spacing w:after="120"/>
        <w:jc w:val="both"/>
        <w:rPr>
          <w:rFonts w:ascii="Arial" w:hAnsi="Arial" w:cs="Arial"/>
          <w:sz w:val="22"/>
          <w:szCs w:val="22"/>
        </w:rPr>
      </w:pPr>
      <w:r w:rsidRPr="00993A1D">
        <w:rPr>
          <w:rFonts w:ascii="Arial" w:hAnsi="Arial" w:cs="Arial"/>
          <w:sz w:val="22"/>
          <w:szCs w:val="22"/>
        </w:rPr>
        <w:t xml:space="preserve">Oferty, które nie spełnią wymogów dotyczących przedmiotu zamówienia będą odrzucone. </w:t>
      </w:r>
    </w:p>
    <w:p w14:paraId="592056F1" w14:textId="77777777" w:rsidR="00CA7116" w:rsidRPr="00993A1D" w:rsidRDefault="00CA7116" w:rsidP="000E4B5D">
      <w:pPr>
        <w:numPr>
          <w:ilvl w:val="0"/>
          <w:numId w:val="3"/>
        </w:numPr>
        <w:spacing w:after="120"/>
        <w:jc w:val="both"/>
        <w:rPr>
          <w:rFonts w:cs="Arial"/>
          <w:sz w:val="22"/>
          <w:szCs w:val="22"/>
        </w:rPr>
      </w:pPr>
      <w:r w:rsidRPr="00993A1D">
        <w:rPr>
          <w:rFonts w:cs="Arial"/>
          <w:sz w:val="22"/>
          <w:szCs w:val="22"/>
        </w:rPr>
        <w:t>Oferty, które nie spełnią wymogów postawionych Wykonawcom w zakresie podmiotowym, nie będą uwzględniane, chyba że Zamawiający wezwie do uzupełnienia wymaganych dokumentów w zakresie podmiotowym.</w:t>
      </w:r>
    </w:p>
    <w:p w14:paraId="48B42E6C" w14:textId="77777777" w:rsidR="00CA7116" w:rsidRPr="00993A1D" w:rsidRDefault="00CA7116" w:rsidP="000E4B5D">
      <w:pPr>
        <w:numPr>
          <w:ilvl w:val="0"/>
          <w:numId w:val="3"/>
        </w:numPr>
        <w:tabs>
          <w:tab w:val="left" w:pos="426"/>
        </w:tabs>
        <w:spacing w:after="120"/>
        <w:jc w:val="both"/>
        <w:rPr>
          <w:rFonts w:cs="Arial"/>
          <w:sz w:val="22"/>
          <w:szCs w:val="22"/>
        </w:rPr>
      </w:pPr>
      <w:r w:rsidRPr="00993A1D">
        <w:rPr>
          <w:rFonts w:cs="Arial"/>
          <w:sz w:val="22"/>
          <w:szCs w:val="22"/>
        </w:rPr>
        <w:t>Warunki niniejszego postępowania mogą być przez Zamawiającego w każdym czasie przed terminem składania ofert zmienione, o czym Zamawiający niezwłocznie powiadomi Wykonawców.</w:t>
      </w:r>
    </w:p>
    <w:p w14:paraId="4365BB07" w14:textId="77777777" w:rsidR="00CA7116" w:rsidRPr="00993A1D" w:rsidRDefault="00CA7116" w:rsidP="000E4B5D">
      <w:pPr>
        <w:numPr>
          <w:ilvl w:val="0"/>
          <w:numId w:val="3"/>
        </w:numPr>
        <w:tabs>
          <w:tab w:val="left" w:pos="426"/>
        </w:tabs>
        <w:spacing w:after="120"/>
        <w:jc w:val="both"/>
        <w:rPr>
          <w:rFonts w:cs="Arial"/>
          <w:sz w:val="22"/>
          <w:szCs w:val="22"/>
        </w:rPr>
      </w:pPr>
      <w:r w:rsidRPr="00993A1D">
        <w:rPr>
          <w:rFonts w:cs="Arial"/>
          <w:sz w:val="22"/>
          <w:szCs w:val="22"/>
        </w:rPr>
        <w:t>Postępowanie może być z ważnych powodów unieważnione lub odwołane w każdym czasie, o czym Zamawiający niezwłocznie powiadomi Wykonawców.</w:t>
      </w:r>
    </w:p>
    <w:p w14:paraId="30C4D48F" w14:textId="7CAE0294" w:rsidR="00CA7116" w:rsidRPr="00993A1D" w:rsidRDefault="00CA7116" w:rsidP="000E4B5D">
      <w:pPr>
        <w:numPr>
          <w:ilvl w:val="0"/>
          <w:numId w:val="3"/>
        </w:numPr>
        <w:tabs>
          <w:tab w:val="left" w:pos="426"/>
        </w:tabs>
        <w:spacing w:after="120"/>
        <w:jc w:val="both"/>
        <w:rPr>
          <w:rFonts w:cs="Arial"/>
          <w:sz w:val="22"/>
          <w:szCs w:val="22"/>
        </w:rPr>
      </w:pPr>
      <w:r w:rsidRPr="00993A1D">
        <w:rPr>
          <w:rFonts w:cs="Arial"/>
          <w:sz w:val="22"/>
          <w:szCs w:val="22"/>
        </w:rPr>
        <w:t xml:space="preserve">W toku badania ofert Zamawiający może żądać od Wykonawcy wyjaśnień dotyczących treści złożonych ofert. Niedopuszczalne jest prowadzenie między Zamawiającym a Wykonawcą negocjacji dotyczących złożonej </w:t>
      </w:r>
      <w:proofErr w:type="gramStart"/>
      <w:r w:rsidRPr="00993A1D">
        <w:rPr>
          <w:rFonts w:cs="Arial"/>
          <w:sz w:val="22"/>
          <w:szCs w:val="22"/>
        </w:rPr>
        <w:t>oferty,</w:t>
      </w:r>
      <w:proofErr w:type="gramEnd"/>
      <w:r w:rsidRPr="00993A1D">
        <w:rPr>
          <w:rFonts w:cs="Arial"/>
          <w:sz w:val="22"/>
          <w:szCs w:val="22"/>
        </w:rPr>
        <w:t xml:space="preserve"> oraz dokonywanie jakichkolwiek zmian w jej treści z zastrzeżeniem ust. </w:t>
      </w:r>
      <w:r w:rsidR="000E4B5D" w:rsidRPr="00993A1D">
        <w:rPr>
          <w:rFonts w:cs="Arial"/>
          <w:sz w:val="22"/>
          <w:szCs w:val="22"/>
        </w:rPr>
        <w:t>21</w:t>
      </w:r>
      <w:r w:rsidRPr="00993A1D">
        <w:rPr>
          <w:rFonts w:cs="Arial"/>
          <w:sz w:val="22"/>
          <w:szCs w:val="22"/>
        </w:rPr>
        <w:t>.</w:t>
      </w:r>
    </w:p>
    <w:p w14:paraId="0A39A16A" w14:textId="61B2EBDB" w:rsidR="000E4B5D" w:rsidRPr="00993A1D" w:rsidRDefault="00D12D80" w:rsidP="000E4B5D">
      <w:pPr>
        <w:numPr>
          <w:ilvl w:val="0"/>
          <w:numId w:val="3"/>
        </w:numPr>
        <w:tabs>
          <w:tab w:val="left" w:pos="426"/>
        </w:tabs>
        <w:spacing w:after="120"/>
        <w:jc w:val="both"/>
        <w:rPr>
          <w:rFonts w:cs="Arial"/>
          <w:sz w:val="22"/>
          <w:szCs w:val="22"/>
        </w:rPr>
      </w:pPr>
      <w:r w:rsidRPr="00993A1D">
        <w:rPr>
          <w:rFonts w:cs="Arial"/>
          <w:sz w:val="22"/>
          <w:szCs w:val="22"/>
        </w:rPr>
        <w:t>W toku badania ofert Zamawiający wzywa do złożenia, uzupełnienia lub poprawienia dokumentów, oświadczeń lub pełnomocnictw w terminie przez siebie wskazanym, chyba że mimo ich złożenia, uzupełnienia lub poprawienia oferta wykonawcy podlega odrzuceniu, albo konieczne byłoby unieważnienie postepowania.</w:t>
      </w:r>
    </w:p>
    <w:p w14:paraId="0A1B43B3" w14:textId="77777777" w:rsidR="00CA7116" w:rsidRPr="00993A1D" w:rsidRDefault="00CA7116" w:rsidP="000E4B5D">
      <w:pPr>
        <w:numPr>
          <w:ilvl w:val="0"/>
          <w:numId w:val="3"/>
        </w:numPr>
        <w:spacing w:after="120"/>
        <w:jc w:val="both"/>
        <w:rPr>
          <w:rFonts w:cs="Arial"/>
          <w:sz w:val="22"/>
          <w:szCs w:val="22"/>
        </w:rPr>
      </w:pPr>
      <w:r w:rsidRPr="00993A1D">
        <w:rPr>
          <w:rFonts w:cs="Arial"/>
          <w:sz w:val="22"/>
          <w:szCs w:val="22"/>
        </w:rPr>
        <w:t>Zamawiający może poprawić w ofercie:</w:t>
      </w:r>
    </w:p>
    <w:p w14:paraId="5300E405" w14:textId="77777777" w:rsidR="00CA7116" w:rsidRPr="00993A1D" w:rsidRDefault="00CA7116">
      <w:pPr>
        <w:numPr>
          <w:ilvl w:val="0"/>
          <w:numId w:val="7"/>
        </w:numPr>
        <w:spacing w:after="120"/>
        <w:jc w:val="both"/>
        <w:rPr>
          <w:rFonts w:cs="Arial"/>
          <w:sz w:val="22"/>
          <w:szCs w:val="22"/>
        </w:rPr>
      </w:pPr>
      <w:r w:rsidRPr="00993A1D">
        <w:rPr>
          <w:rFonts w:cs="Arial"/>
          <w:sz w:val="22"/>
          <w:szCs w:val="22"/>
        </w:rPr>
        <w:t>oczywiste omyłki pisarskie,</w:t>
      </w:r>
    </w:p>
    <w:p w14:paraId="64388448" w14:textId="77777777" w:rsidR="00CA7116" w:rsidRDefault="00CA7116">
      <w:pPr>
        <w:numPr>
          <w:ilvl w:val="0"/>
          <w:numId w:val="7"/>
        </w:numPr>
        <w:spacing w:after="120"/>
        <w:jc w:val="both"/>
        <w:rPr>
          <w:rFonts w:cs="Arial"/>
          <w:sz w:val="22"/>
          <w:szCs w:val="22"/>
        </w:rPr>
      </w:pPr>
      <w:r w:rsidRPr="00993A1D">
        <w:rPr>
          <w:rFonts w:cs="Arial"/>
          <w:sz w:val="22"/>
          <w:szCs w:val="22"/>
        </w:rPr>
        <w:t>oczywiste omyłki rachunkowe, z uwzględnieniem konsekwencji rachunkowych dokonanych poprawek,</w:t>
      </w:r>
    </w:p>
    <w:p w14:paraId="52A3765B" w14:textId="24BA4057" w:rsidR="00D775C0" w:rsidRPr="00993A1D" w:rsidRDefault="00D775C0" w:rsidP="002D346E">
      <w:pPr>
        <w:spacing w:after="120"/>
        <w:ind w:left="851"/>
        <w:jc w:val="both"/>
        <w:rPr>
          <w:rFonts w:cs="Arial"/>
          <w:sz w:val="22"/>
          <w:szCs w:val="22"/>
        </w:rPr>
      </w:pPr>
      <w:r w:rsidRPr="00993A1D">
        <w:rPr>
          <w:rFonts w:cs="Arial"/>
          <w:sz w:val="22"/>
          <w:szCs w:val="22"/>
        </w:rPr>
        <w:t>Zamawiający poprawi w ofercie oczywiste omyłki rachunkowe zgodnie z wytycznymi, o których mowa w pkt</w:t>
      </w:r>
      <w:r>
        <w:rPr>
          <w:rFonts w:cs="Arial"/>
          <w:sz w:val="22"/>
          <w:szCs w:val="22"/>
        </w:rPr>
        <w:t xml:space="preserve"> 2) lit. </w:t>
      </w:r>
      <w:r w:rsidRPr="00993A1D">
        <w:rPr>
          <w:rFonts w:cs="Arial"/>
          <w:sz w:val="22"/>
          <w:szCs w:val="22"/>
        </w:rPr>
        <w:t xml:space="preserve"> </w:t>
      </w:r>
      <w:proofErr w:type="gramStart"/>
      <w:r w:rsidRPr="00993A1D">
        <w:rPr>
          <w:rFonts w:cs="Arial"/>
          <w:sz w:val="22"/>
          <w:szCs w:val="22"/>
        </w:rPr>
        <w:t>a)-</w:t>
      </w:r>
      <w:proofErr w:type="gramEnd"/>
      <w:r w:rsidRPr="00993A1D">
        <w:rPr>
          <w:rFonts w:cs="Arial"/>
          <w:sz w:val="22"/>
          <w:szCs w:val="22"/>
        </w:rPr>
        <w:t>c) oraz uwzględni konsekwencje rachunkowe dokonanych poprawek w następujący sposób:</w:t>
      </w:r>
    </w:p>
    <w:p w14:paraId="64006EFA" w14:textId="77777777" w:rsidR="00D775C0" w:rsidRPr="00993A1D" w:rsidRDefault="00D775C0" w:rsidP="00D775C0">
      <w:pPr>
        <w:numPr>
          <w:ilvl w:val="0"/>
          <w:numId w:val="18"/>
        </w:numPr>
        <w:spacing w:after="120"/>
        <w:jc w:val="both"/>
        <w:rPr>
          <w:rFonts w:cs="Arial"/>
          <w:sz w:val="22"/>
          <w:szCs w:val="22"/>
        </w:rPr>
      </w:pPr>
      <w:r w:rsidRPr="00993A1D">
        <w:rPr>
          <w:rFonts w:cs="Arial"/>
          <w:sz w:val="22"/>
          <w:szCs w:val="22"/>
        </w:rPr>
        <w:t>w przypadku, gdy Wykonawca poda cenę oferty, wartości brutto z dokładnością większą niż do dwóch miejsc po przecinku lub dokonał ich nieprawidłowego zaokrąglenia, Zamawiający dokona przeliczenia podanych w ofercie cen do dwóch miejsc po przecinku, stosując następująca zasadę: podane w ofercie kwoty zostaną zaokrąglone do pełnych groszy, przy czym trzecia cyfra po przecinku od 5 w górę powoduje zaokrąglenie drugiej cyfry po przecinku w górę o 1 grosz. Jeżeli trzecia cyfra po przecinku jest niższa od 5 zostaje pominięta, a druga cyfra po przecinku nie ulegnie zmianie,</w:t>
      </w:r>
    </w:p>
    <w:p w14:paraId="7FAE5890" w14:textId="77777777" w:rsidR="00D775C0" w:rsidRPr="00993A1D" w:rsidRDefault="00D775C0" w:rsidP="00D775C0">
      <w:pPr>
        <w:numPr>
          <w:ilvl w:val="0"/>
          <w:numId w:val="18"/>
        </w:numPr>
        <w:spacing w:after="120"/>
        <w:jc w:val="both"/>
        <w:rPr>
          <w:rFonts w:cs="Arial"/>
          <w:sz w:val="22"/>
          <w:szCs w:val="22"/>
        </w:rPr>
      </w:pPr>
      <w:r w:rsidRPr="00993A1D">
        <w:rPr>
          <w:rFonts w:cs="Arial"/>
          <w:sz w:val="22"/>
          <w:szCs w:val="22"/>
        </w:rPr>
        <w:t>w przypadku sumowania wartości składających się na przedmiot zamówienia – jeżeli obliczona cena oferty nie odpowiada sumie poszczególnych wartości, Zamawiający przyjmie, że prawidłowo podano poszczególne wartości za poszczególne pozycje zamówienia,</w:t>
      </w:r>
    </w:p>
    <w:p w14:paraId="5E889428" w14:textId="77777777" w:rsidR="00D775C0" w:rsidRPr="00993A1D" w:rsidRDefault="00D775C0" w:rsidP="00D775C0">
      <w:pPr>
        <w:numPr>
          <w:ilvl w:val="0"/>
          <w:numId w:val="18"/>
        </w:numPr>
        <w:spacing w:after="120"/>
        <w:jc w:val="both"/>
        <w:rPr>
          <w:rFonts w:cs="Arial"/>
          <w:sz w:val="22"/>
          <w:szCs w:val="22"/>
        </w:rPr>
      </w:pPr>
      <w:r w:rsidRPr="00993A1D">
        <w:rPr>
          <w:rFonts w:cs="Arial"/>
          <w:sz w:val="22"/>
          <w:szCs w:val="22"/>
        </w:rPr>
        <w:t>w przypadku mnożenia cen jednostkowych i ilości sztuk – jeżeli obliczona wartość nie odpowiada iloczynowi ceny jednostkowej oraz ilości sztuk, przyjmuje się, że prawidłowo podano cenę jednostkową.</w:t>
      </w:r>
    </w:p>
    <w:p w14:paraId="7B1D26A6" w14:textId="77777777" w:rsidR="00D775C0" w:rsidRPr="00993A1D" w:rsidRDefault="00D775C0" w:rsidP="002D346E">
      <w:pPr>
        <w:spacing w:after="120"/>
        <w:ind w:left="765"/>
        <w:jc w:val="both"/>
        <w:rPr>
          <w:rFonts w:cs="Arial"/>
          <w:sz w:val="22"/>
          <w:szCs w:val="22"/>
        </w:rPr>
      </w:pPr>
    </w:p>
    <w:p w14:paraId="6737B0A5" w14:textId="4A2B85F0" w:rsidR="00CA7116" w:rsidRPr="00993A1D" w:rsidRDefault="00CA7116">
      <w:pPr>
        <w:numPr>
          <w:ilvl w:val="0"/>
          <w:numId w:val="7"/>
        </w:numPr>
        <w:spacing w:after="120"/>
        <w:jc w:val="both"/>
        <w:rPr>
          <w:rFonts w:cs="Arial"/>
          <w:sz w:val="22"/>
          <w:szCs w:val="22"/>
        </w:rPr>
      </w:pPr>
      <w:r w:rsidRPr="00993A1D">
        <w:rPr>
          <w:rFonts w:cs="Arial"/>
          <w:sz w:val="22"/>
          <w:szCs w:val="22"/>
        </w:rPr>
        <w:t>inn</w:t>
      </w:r>
      <w:r w:rsidR="002D346E">
        <w:rPr>
          <w:rFonts w:cs="Arial"/>
          <w:sz w:val="22"/>
          <w:szCs w:val="22"/>
        </w:rPr>
        <w:t>e</w:t>
      </w:r>
      <w:r w:rsidRPr="00993A1D">
        <w:rPr>
          <w:rFonts w:cs="Arial"/>
          <w:sz w:val="22"/>
          <w:szCs w:val="22"/>
        </w:rPr>
        <w:t xml:space="preserve"> omyłki polegające na niezgodności oferty z Opisem Przedmiotu Zamówienia, niepowodujące istotnych zmian w treści ofert.</w:t>
      </w:r>
    </w:p>
    <w:p w14:paraId="5E8098C2" w14:textId="77777777" w:rsidR="00CA7116" w:rsidRPr="00993A1D" w:rsidRDefault="00CA7116" w:rsidP="00CA7116">
      <w:pPr>
        <w:spacing w:after="120"/>
        <w:ind w:left="405"/>
        <w:jc w:val="both"/>
        <w:rPr>
          <w:rFonts w:cs="Arial"/>
          <w:sz w:val="22"/>
          <w:szCs w:val="22"/>
        </w:rPr>
      </w:pPr>
      <w:r w:rsidRPr="00993A1D">
        <w:rPr>
          <w:rFonts w:cs="Arial"/>
          <w:sz w:val="22"/>
          <w:szCs w:val="22"/>
        </w:rPr>
        <w:t>O fakcie dokonania poprawki Zamawiający niezwłocznie zawiadamia Wykonawcę, którego oferta została poprawiona.</w:t>
      </w:r>
    </w:p>
    <w:p w14:paraId="06713D1F" w14:textId="77777777" w:rsidR="00CA7116" w:rsidRPr="00993A1D" w:rsidRDefault="00CA7116" w:rsidP="000E4B5D">
      <w:pPr>
        <w:numPr>
          <w:ilvl w:val="0"/>
          <w:numId w:val="3"/>
        </w:numPr>
        <w:spacing w:after="120"/>
        <w:jc w:val="both"/>
        <w:rPr>
          <w:rFonts w:cs="Arial"/>
          <w:bCs/>
          <w:iCs/>
          <w:sz w:val="22"/>
          <w:szCs w:val="22"/>
        </w:rPr>
      </w:pPr>
      <w:r w:rsidRPr="00993A1D">
        <w:rPr>
          <w:rFonts w:cs="Arial"/>
          <w:bCs/>
          <w:iCs/>
          <w:sz w:val="22"/>
          <w:szCs w:val="22"/>
        </w:rPr>
        <w:lastRenderedPageBreak/>
        <w:t xml:space="preserve">Zawiadomienia, oświadczenia, wnioski oraz informacje przekazywane przez Wykonawcę pisemnie winny być składane na adres: </w:t>
      </w:r>
    </w:p>
    <w:p w14:paraId="3AFD4BBF" w14:textId="77777777" w:rsidR="00844563" w:rsidRPr="00993A1D" w:rsidRDefault="00CA7116" w:rsidP="00844563">
      <w:pPr>
        <w:spacing w:after="120"/>
        <w:ind w:left="405"/>
        <w:jc w:val="both"/>
        <w:rPr>
          <w:rFonts w:cs="Arial"/>
          <w:bCs/>
          <w:iCs/>
          <w:sz w:val="22"/>
          <w:szCs w:val="22"/>
        </w:rPr>
      </w:pPr>
      <w:r w:rsidRPr="00993A1D">
        <w:rPr>
          <w:rFonts w:cs="Arial"/>
          <w:color w:val="0A0A0A"/>
          <w:sz w:val="22"/>
          <w:szCs w:val="22"/>
          <w:shd w:val="clear" w:color="auto" w:fill="FEFEFE"/>
        </w:rPr>
        <w:t>Centrum Zasobów Cyberprzestrzeni Sił Zbrojnych, ul. Żwirki i Wigury 9/13</w:t>
      </w:r>
      <w:r w:rsidRPr="00993A1D">
        <w:rPr>
          <w:rFonts w:cs="Arial"/>
          <w:color w:val="0A0A0A"/>
          <w:sz w:val="22"/>
          <w:szCs w:val="22"/>
        </w:rPr>
        <w:t xml:space="preserve">, </w:t>
      </w:r>
      <w:r w:rsidRPr="00993A1D">
        <w:rPr>
          <w:rFonts w:cs="Arial"/>
          <w:color w:val="0A0A0A"/>
          <w:sz w:val="22"/>
          <w:szCs w:val="22"/>
          <w:shd w:val="clear" w:color="auto" w:fill="FEFEFE"/>
        </w:rPr>
        <w:t>00-909 Warszawa</w:t>
      </w:r>
      <w:r w:rsidRPr="00993A1D">
        <w:rPr>
          <w:rFonts w:cs="Arial"/>
          <w:bCs/>
          <w:iCs/>
          <w:sz w:val="22"/>
          <w:szCs w:val="22"/>
        </w:rPr>
        <w:t xml:space="preserve">, </w:t>
      </w:r>
      <w:r w:rsidRPr="00993A1D">
        <w:rPr>
          <w:rFonts w:cs="Arial"/>
          <w:sz w:val="22"/>
          <w:szCs w:val="22"/>
        </w:rPr>
        <w:t xml:space="preserve">Kancelaria </w:t>
      </w:r>
      <w:r w:rsidRPr="00993A1D">
        <w:rPr>
          <w:rFonts w:eastAsia="Tahoma" w:cs="Arial"/>
          <w:sz w:val="22"/>
          <w:szCs w:val="22"/>
        </w:rPr>
        <w:t>(pokój 210A-B).</w:t>
      </w:r>
    </w:p>
    <w:p w14:paraId="2EF3C748" w14:textId="2697C02E" w:rsidR="00CA7116" w:rsidRPr="00993A1D" w:rsidRDefault="00CA7116" w:rsidP="000E4B5D">
      <w:pPr>
        <w:pStyle w:val="Akapitzlist"/>
        <w:numPr>
          <w:ilvl w:val="0"/>
          <w:numId w:val="3"/>
        </w:numPr>
        <w:spacing w:after="120"/>
        <w:jc w:val="both"/>
        <w:rPr>
          <w:rFonts w:ascii="Arial" w:hAnsi="Arial" w:cs="Arial"/>
          <w:bCs/>
          <w:iCs/>
          <w:sz w:val="22"/>
          <w:szCs w:val="22"/>
        </w:rPr>
      </w:pPr>
      <w:r w:rsidRPr="00993A1D">
        <w:rPr>
          <w:rFonts w:ascii="Arial" w:hAnsi="Arial" w:cs="Arial"/>
          <w:bCs/>
          <w:iCs/>
          <w:sz w:val="22"/>
          <w:szCs w:val="22"/>
        </w:rPr>
        <w:t xml:space="preserve">Zawiadomienia, oświadczenia, wnioski oraz informacje przekazywane przez Wykonawcę drogą elektroniczną winny być kierowane </w:t>
      </w:r>
      <w:r w:rsidR="00CA07AE" w:rsidRPr="00993A1D">
        <w:rPr>
          <w:rFonts w:ascii="Arial" w:hAnsi="Arial" w:cs="Arial"/>
          <w:bCs/>
          <w:iCs/>
          <w:sz w:val="22"/>
          <w:szCs w:val="22"/>
        </w:rPr>
        <w:t xml:space="preserve">poprzez stronę internetową prowadzonego postępowania: </w:t>
      </w:r>
      <w:r w:rsidR="00844563" w:rsidRPr="00993A1D">
        <w:rPr>
          <w:rFonts w:ascii="Arial" w:hAnsi="Arial" w:cs="Arial"/>
          <w:bCs/>
          <w:iCs/>
          <w:sz w:val="22"/>
          <w:szCs w:val="22"/>
        </w:rPr>
        <w:t> </w:t>
      </w:r>
      <w:hyperlink r:id="rId14" w:history="1">
        <w:r w:rsidR="004F51C4" w:rsidRPr="00F3766D">
          <w:rPr>
            <w:rStyle w:val="Hipercze"/>
            <w:rFonts w:ascii="Arial" w:hAnsi="Arial" w:cs="Arial"/>
            <w:bCs/>
            <w:iCs/>
            <w:sz w:val="22"/>
            <w:szCs w:val="22"/>
          </w:rPr>
          <w:t>https://platformazakupowa.pl/transakcja/1263940</w:t>
        </w:r>
      </w:hyperlink>
      <w:r w:rsidR="005D0D61" w:rsidRPr="004F51C4">
        <w:rPr>
          <w:rFonts w:ascii="Arial" w:hAnsi="Arial" w:cs="Arial"/>
          <w:bCs/>
          <w:iCs/>
          <w:color w:val="0070C0"/>
          <w:sz w:val="22"/>
          <w:szCs w:val="22"/>
        </w:rPr>
        <w:t xml:space="preserve"> </w:t>
      </w:r>
    </w:p>
    <w:p w14:paraId="5930EC4C" w14:textId="7FF64791" w:rsidR="00CA7116" w:rsidRPr="00993A1D" w:rsidRDefault="00CA7116" w:rsidP="000E4B5D">
      <w:pPr>
        <w:numPr>
          <w:ilvl w:val="0"/>
          <w:numId w:val="3"/>
        </w:numPr>
        <w:spacing w:after="120"/>
        <w:jc w:val="both"/>
        <w:rPr>
          <w:rFonts w:cs="Arial"/>
          <w:sz w:val="22"/>
          <w:szCs w:val="22"/>
        </w:rPr>
      </w:pPr>
      <w:r w:rsidRPr="00993A1D">
        <w:rPr>
          <w:rFonts w:cs="Arial"/>
          <w:sz w:val="22"/>
          <w:szCs w:val="22"/>
        </w:rPr>
        <w:t xml:space="preserve">Wykonawca, po otrzymaniu informacji od </w:t>
      </w:r>
      <w:r w:rsidR="00486B65" w:rsidRPr="00993A1D">
        <w:rPr>
          <w:rFonts w:cs="Arial"/>
          <w:sz w:val="22"/>
          <w:szCs w:val="22"/>
        </w:rPr>
        <w:t>Zamawiającego,</w:t>
      </w:r>
      <w:r w:rsidRPr="00993A1D">
        <w:rPr>
          <w:rFonts w:cs="Arial"/>
          <w:sz w:val="22"/>
          <w:szCs w:val="22"/>
        </w:rPr>
        <w:t xml:space="preserve"> że jego oferta została wybrana jako oferta najkorzystniejsza, jest zobowiązany do wpłaty zabezpieczenia należytego wykonania umowy, jeżeli było wymagane, oraz do zawarcia umowy w terminie określonym przez Zamawiającego w tej informacji.</w:t>
      </w:r>
    </w:p>
    <w:p w14:paraId="44E602F7" w14:textId="77777777" w:rsidR="00CA7116" w:rsidRPr="00993A1D" w:rsidRDefault="00CA7116" w:rsidP="000E4B5D">
      <w:pPr>
        <w:numPr>
          <w:ilvl w:val="0"/>
          <w:numId w:val="3"/>
        </w:numPr>
        <w:spacing w:after="120"/>
        <w:jc w:val="both"/>
        <w:rPr>
          <w:rFonts w:cs="Arial"/>
          <w:sz w:val="22"/>
          <w:szCs w:val="22"/>
        </w:rPr>
      </w:pPr>
      <w:r w:rsidRPr="00993A1D">
        <w:rPr>
          <w:rFonts w:cs="Arial"/>
          <w:sz w:val="22"/>
          <w:szCs w:val="22"/>
        </w:rPr>
        <w:t>W przypadku niedokonania przez Wykonawcę, którego oferta została wybrana jako najkorzystniejsza, wpłaty zabezpieczenia należytego wykonania umowy, jeżeli było wymagane, oraz nie zawarcia umowy w terminie wskazanym w informacji o wyborze najkorzystniejszej oferty, Zamawiający może unieważnić czynność wyboru najkorzystniej oferty i wybrać ofertę najkorzystniejszą spośród pozostałych ofert, bez przeprowadzania ich ponownej oceny, chyba że zachodzą przesłanki unieważnienia postępowania.</w:t>
      </w:r>
    </w:p>
    <w:p w14:paraId="2A982C63" w14:textId="5A0062A8" w:rsidR="00CA07AE" w:rsidRPr="00993A1D" w:rsidRDefault="00CA7116" w:rsidP="00CA07AE">
      <w:pPr>
        <w:numPr>
          <w:ilvl w:val="0"/>
          <w:numId w:val="3"/>
        </w:numPr>
        <w:spacing w:after="120"/>
        <w:jc w:val="both"/>
        <w:rPr>
          <w:rFonts w:cs="Arial"/>
          <w:sz w:val="22"/>
          <w:szCs w:val="22"/>
        </w:rPr>
      </w:pPr>
      <w:r w:rsidRPr="00993A1D">
        <w:rPr>
          <w:rFonts w:cs="Arial"/>
          <w:sz w:val="22"/>
          <w:szCs w:val="22"/>
          <w:lang w:eastAsia="x-none"/>
        </w:rPr>
        <w:t>Przedmiotowe postępowanie jest wyłączone ze stosowania przepisów ustawy Prawo zamówień publicznych. Postepowanie prowadzone jest na podstawie Regulaminu udzielania zamówień publicznych</w:t>
      </w:r>
      <w:r w:rsidRPr="00993A1D">
        <w:rPr>
          <w:rFonts w:cs="Arial"/>
          <w:sz w:val="22"/>
          <w:szCs w:val="22"/>
        </w:rPr>
        <w:t xml:space="preserve"> </w:t>
      </w:r>
      <w:r w:rsidRPr="00993A1D">
        <w:rPr>
          <w:rFonts w:cs="Arial"/>
          <w:iCs/>
          <w:sz w:val="22"/>
          <w:szCs w:val="22"/>
        </w:rPr>
        <w:t xml:space="preserve">w Centrum Zasobów Cyberprzestrzeni Sił Zbrojnych wprowadzonego, </w:t>
      </w:r>
      <w:r w:rsidRPr="00993A1D">
        <w:rPr>
          <w:rFonts w:cs="Arial"/>
          <w:bCs/>
          <w:sz w:val="22"/>
          <w:szCs w:val="22"/>
        </w:rPr>
        <w:t>zgodnie z przepisami obowiązującej ustawy z dnia 23 kwietnia 1964 r – Kodeks cywilny</w:t>
      </w:r>
      <w:r w:rsidRPr="00993A1D">
        <w:rPr>
          <w:rFonts w:cs="Arial"/>
          <w:sz w:val="22"/>
          <w:szCs w:val="22"/>
        </w:rPr>
        <w:t xml:space="preserve"> oraz przepisami ustawy z dnia 13 kwietnia 2022 r. o szczególnych rozwiązaniach w zakresie przeciwdziałania wspieraniu agresji na Ukrainę oraz służących ochronie bezpieczeństwa narodowego (Dz. U. z 2022 r., poz. 835).</w:t>
      </w:r>
    </w:p>
    <w:p w14:paraId="484AD748" w14:textId="77777777" w:rsidR="00CA7116" w:rsidRPr="00993A1D" w:rsidRDefault="00CA7116" w:rsidP="000E4B5D">
      <w:pPr>
        <w:numPr>
          <w:ilvl w:val="0"/>
          <w:numId w:val="3"/>
        </w:numPr>
        <w:spacing w:after="120"/>
        <w:jc w:val="both"/>
        <w:rPr>
          <w:rFonts w:cs="Arial"/>
          <w:bCs/>
          <w:sz w:val="22"/>
          <w:szCs w:val="22"/>
        </w:rPr>
      </w:pPr>
      <w:r w:rsidRPr="00993A1D">
        <w:rPr>
          <w:rFonts w:cs="Arial"/>
          <w:bCs/>
          <w:sz w:val="22"/>
          <w:szCs w:val="22"/>
        </w:rPr>
        <w:t>RODO</w:t>
      </w:r>
    </w:p>
    <w:p w14:paraId="7A31BC98" w14:textId="77777777" w:rsidR="00CA7116" w:rsidRPr="00993A1D" w:rsidRDefault="00CA7116" w:rsidP="00545828">
      <w:pPr>
        <w:spacing w:after="80"/>
        <w:ind w:left="426"/>
        <w:jc w:val="both"/>
        <w:rPr>
          <w:rFonts w:cs="Arial"/>
          <w:color w:val="000000"/>
          <w:sz w:val="22"/>
          <w:szCs w:val="22"/>
        </w:rPr>
      </w:pPr>
      <w:r w:rsidRPr="00993A1D">
        <w:rPr>
          <w:rFonts w:cs="Arial"/>
          <w:color w:val="000000"/>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611D1272" w14:textId="77777777" w:rsidR="00CA7116" w:rsidRPr="00993A1D" w:rsidRDefault="00CA7116">
      <w:pPr>
        <w:numPr>
          <w:ilvl w:val="0"/>
          <w:numId w:val="9"/>
        </w:numPr>
        <w:tabs>
          <w:tab w:val="left" w:pos="-284"/>
        </w:tabs>
        <w:spacing w:after="80"/>
        <w:ind w:left="851"/>
        <w:jc w:val="both"/>
        <w:rPr>
          <w:rFonts w:cs="Arial"/>
          <w:color w:val="000000"/>
          <w:sz w:val="22"/>
          <w:szCs w:val="22"/>
        </w:rPr>
      </w:pPr>
      <w:r w:rsidRPr="00993A1D">
        <w:rPr>
          <w:rFonts w:cs="Arial"/>
          <w:color w:val="000000"/>
          <w:sz w:val="22"/>
          <w:szCs w:val="22"/>
        </w:rPr>
        <w:t>administratorem Pani/Pana danych osobowych jest Centrum Zasobów Cyberprzestrzeni Sił Zbrojnych,</w:t>
      </w:r>
    </w:p>
    <w:p w14:paraId="335989BD" w14:textId="77777777" w:rsidR="00CA7116" w:rsidRPr="00993A1D" w:rsidRDefault="00CA7116">
      <w:pPr>
        <w:numPr>
          <w:ilvl w:val="0"/>
          <w:numId w:val="9"/>
        </w:numPr>
        <w:tabs>
          <w:tab w:val="left" w:pos="-284"/>
        </w:tabs>
        <w:spacing w:after="80"/>
        <w:ind w:left="851"/>
        <w:jc w:val="both"/>
        <w:rPr>
          <w:rFonts w:cs="Arial"/>
          <w:color w:val="000000"/>
          <w:sz w:val="22"/>
          <w:szCs w:val="22"/>
        </w:rPr>
      </w:pPr>
      <w:r w:rsidRPr="00993A1D">
        <w:rPr>
          <w:rFonts w:cs="Arial"/>
          <w:color w:val="000000"/>
          <w:sz w:val="22"/>
          <w:szCs w:val="22"/>
        </w:rPr>
        <w:t xml:space="preserve">adres email inspektora ochrony danych osobowych: </w:t>
      </w:r>
      <w:r w:rsidRPr="00993A1D">
        <w:rPr>
          <w:rFonts w:cs="Arial"/>
          <w:b/>
          <w:color w:val="000000"/>
          <w:sz w:val="22"/>
          <w:szCs w:val="22"/>
        </w:rPr>
        <w:t>czcsz.iod@ron.mil.pl</w:t>
      </w:r>
    </w:p>
    <w:p w14:paraId="0D05E7D6" w14:textId="77777777" w:rsidR="00CA7116" w:rsidRPr="00993A1D" w:rsidRDefault="00CA7116">
      <w:pPr>
        <w:numPr>
          <w:ilvl w:val="0"/>
          <w:numId w:val="9"/>
        </w:numPr>
        <w:tabs>
          <w:tab w:val="left" w:pos="-284"/>
        </w:tabs>
        <w:spacing w:after="80"/>
        <w:ind w:left="851"/>
        <w:jc w:val="both"/>
        <w:rPr>
          <w:rFonts w:cs="Arial"/>
          <w:color w:val="000000"/>
          <w:sz w:val="22"/>
          <w:szCs w:val="22"/>
        </w:rPr>
      </w:pPr>
      <w:r w:rsidRPr="00993A1D">
        <w:rPr>
          <w:rFonts w:cs="Arial"/>
          <w:color w:val="000000"/>
          <w:sz w:val="22"/>
          <w:szCs w:val="22"/>
        </w:rPr>
        <w:t xml:space="preserve">Pani/Pana dane osobowe (w tym wszelkie dane osobowe osób zgłoszonych </w:t>
      </w:r>
      <w:r w:rsidRPr="00993A1D">
        <w:rPr>
          <w:rFonts w:cs="Arial"/>
          <w:color w:val="000000"/>
          <w:sz w:val="22"/>
          <w:szCs w:val="22"/>
        </w:rPr>
        <w:br/>
        <w:t>w ofercie oraz w trakcie realizacji umowy) przetwarzane będą na podstawie art. 6 ust. 1 lit. c</w:t>
      </w:r>
      <w:r w:rsidRPr="00993A1D">
        <w:rPr>
          <w:rFonts w:cs="Arial"/>
          <w:i/>
          <w:color w:val="000000"/>
          <w:sz w:val="22"/>
          <w:szCs w:val="22"/>
        </w:rPr>
        <w:t xml:space="preserve"> </w:t>
      </w:r>
      <w:r w:rsidRPr="00993A1D">
        <w:rPr>
          <w:rFonts w:cs="Arial"/>
          <w:color w:val="000000"/>
          <w:sz w:val="22"/>
          <w:szCs w:val="22"/>
        </w:rPr>
        <w:t>RODO w celu związanym z niniejszym postępowaniem o udzielenie zamówienia publicznego oraz jego realizacją jak również na podstawie art. 6 ust. 1 lit. e RODO w związku z koniecznością przekazania danych niezbędnych do stworzenia i weryfikacji dokumentów upoważniających do wejścia na teren wojskowy,</w:t>
      </w:r>
    </w:p>
    <w:p w14:paraId="369BBDDB" w14:textId="77777777" w:rsidR="00CA7116" w:rsidRPr="00993A1D" w:rsidRDefault="00CA7116">
      <w:pPr>
        <w:numPr>
          <w:ilvl w:val="0"/>
          <w:numId w:val="9"/>
        </w:numPr>
        <w:tabs>
          <w:tab w:val="left" w:pos="-284"/>
        </w:tabs>
        <w:spacing w:after="80"/>
        <w:ind w:left="851"/>
        <w:jc w:val="both"/>
        <w:rPr>
          <w:rFonts w:cs="Arial"/>
          <w:color w:val="000000"/>
          <w:sz w:val="22"/>
          <w:szCs w:val="22"/>
        </w:rPr>
      </w:pPr>
      <w:r w:rsidRPr="00993A1D">
        <w:rPr>
          <w:rFonts w:cs="Arial"/>
          <w:color w:val="000000"/>
          <w:sz w:val="22"/>
          <w:szCs w:val="22"/>
        </w:rPr>
        <w:t>odbiorcami Pani/Pana danych osobowych będą osoby lub podmioty, którym udostępniona zostanie dokumentacja postępowania w oparciu o art. 18 oraz art. 74 ustawy z dnia 11 września 2019 r. Prawo zamówień publicznych (Dz. U. z 2019 r., poz. 2019 ze zm.) oraz osoby lub podmioty współpracujące lub wykonujące działania nadzorcze w związku z realizacją umowy o udzielenie zamówienia publicznego,</w:t>
      </w:r>
    </w:p>
    <w:p w14:paraId="0FCF4E7B" w14:textId="77777777" w:rsidR="00CA7116" w:rsidRPr="00993A1D" w:rsidRDefault="00CA7116">
      <w:pPr>
        <w:numPr>
          <w:ilvl w:val="0"/>
          <w:numId w:val="9"/>
        </w:numPr>
        <w:tabs>
          <w:tab w:val="left" w:pos="-284"/>
        </w:tabs>
        <w:spacing w:after="80"/>
        <w:ind w:left="851"/>
        <w:jc w:val="both"/>
        <w:rPr>
          <w:rFonts w:cs="Arial"/>
          <w:color w:val="000000"/>
          <w:sz w:val="22"/>
          <w:szCs w:val="22"/>
        </w:rPr>
      </w:pPr>
      <w:r w:rsidRPr="00993A1D">
        <w:rPr>
          <w:rFonts w:cs="Arial"/>
          <w:color w:val="000000"/>
          <w:sz w:val="22"/>
          <w:szCs w:val="22"/>
        </w:rPr>
        <w:t xml:space="preserve">Pani/Pana dane osobowe będą przechowywane, zgodnie z art. 78 ust. 1 ustawy </w:t>
      </w:r>
      <w:proofErr w:type="spellStart"/>
      <w:r w:rsidRPr="00993A1D">
        <w:rPr>
          <w:rFonts w:cs="Arial"/>
          <w:color w:val="000000"/>
          <w:sz w:val="22"/>
          <w:szCs w:val="22"/>
        </w:rPr>
        <w:t>Pzp</w:t>
      </w:r>
      <w:proofErr w:type="spellEnd"/>
      <w:r w:rsidRPr="00993A1D">
        <w:rPr>
          <w:rFonts w:cs="Arial"/>
          <w:color w:val="000000"/>
          <w:sz w:val="22"/>
          <w:szCs w:val="22"/>
        </w:rPr>
        <w:t>, przez okres 4 lat od dnia zakończenia postępowania o udzielenie zamówienia, a jeżeli czas trwania umowy przekracza 4 lata, okres przechowywania obejmuje cały czas trwania umowy;</w:t>
      </w:r>
    </w:p>
    <w:p w14:paraId="1F0288F2" w14:textId="77777777" w:rsidR="00CA7116" w:rsidRPr="00993A1D" w:rsidRDefault="00CA7116">
      <w:pPr>
        <w:numPr>
          <w:ilvl w:val="0"/>
          <w:numId w:val="9"/>
        </w:numPr>
        <w:tabs>
          <w:tab w:val="left" w:pos="-284"/>
        </w:tabs>
        <w:spacing w:after="80"/>
        <w:ind w:left="851"/>
        <w:jc w:val="both"/>
        <w:rPr>
          <w:rFonts w:cs="Arial"/>
          <w:color w:val="000000"/>
          <w:sz w:val="22"/>
          <w:szCs w:val="22"/>
        </w:rPr>
      </w:pPr>
      <w:r w:rsidRPr="00993A1D">
        <w:rPr>
          <w:rFonts w:cs="Arial"/>
          <w:color w:val="000000"/>
          <w:sz w:val="22"/>
          <w:szCs w:val="22"/>
        </w:rPr>
        <w:t xml:space="preserve">obowiązek podania przez Panią/Pana danych osobowych bezpośrednio Pani/Pana dotyczących jest wymogiem ustawowym określonym w przepisach ustawy </w:t>
      </w:r>
      <w:proofErr w:type="spellStart"/>
      <w:r w:rsidRPr="00993A1D">
        <w:rPr>
          <w:rFonts w:cs="Arial"/>
          <w:color w:val="000000"/>
          <w:sz w:val="22"/>
          <w:szCs w:val="22"/>
        </w:rPr>
        <w:t>Pzp</w:t>
      </w:r>
      <w:proofErr w:type="spellEnd"/>
      <w:r w:rsidRPr="00993A1D">
        <w:rPr>
          <w:rFonts w:cs="Arial"/>
          <w:color w:val="000000"/>
          <w:sz w:val="22"/>
          <w:szCs w:val="22"/>
        </w:rPr>
        <w:t xml:space="preserve">, </w:t>
      </w:r>
      <w:r w:rsidRPr="00993A1D">
        <w:rPr>
          <w:rFonts w:cs="Arial"/>
          <w:color w:val="000000"/>
          <w:sz w:val="22"/>
          <w:szCs w:val="22"/>
        </w:rPr>
        <w:lastRenderedPageBreak/>
        <w:t xml:space="preserve">związanym z udziałem w postępowaniu o udzielenie zamówienia publicznego; konsekwencje niepodania określonych danych wynikają z ustawy </w:t>
      </w:r>
      <w:proofErr w:type="spellStart"/>
      <w:r w:rsidRPr="00993A1D">
        <w:rPr>
          <w:rFonts w:cs="Arial"/>
          <w:color w:val="000000"/>
          <w:sz w:val="22"/>
          <w:szCs w:val="22"/>
        </w:rPr>
        <w:t>Pzp</w:t>
      </w:r>
      <w:proofErr w:type="spellEnd"/>
      <w:r w:rsidRPr="00993A1D">
        <w:rPr>
          <w:rFonts w:cs="Arial"/>
          <w:color w:val="000000"/>
          <w:sz w:val="22"/>
          <w:szCs w:val="22"/>
        </w:rPr>
        <w:t xml:space="preserve">; </w:t>
      </w:r>
    </w:p>
    <w:p w14:paraId="3F4C7199" w14:textId="77777777" w:rsidR="00CA7116" w:rsidRPr="00993A1D" w:rsidRDefault="00CA7116">
      <w:pPr>
        <w:numPr>
          <w:ilvl w:val="0"/>
          <w:numId w:val="9"/>
        </w:numPr>
        <w:tabs>
          <w:tab w:val="left" w:pos="-284"/>
        </w:tabs>
        <w:spacing w:after="80"/>
        <w:ind w:left="851"/>
        <w:jc w:val="both"/>
        <w:rPr>
          <w:rFonts w:cs="Arial"/>
          <w:color w:val="000000"/>
          <w:sz w:val="22"/>
          <w:szCs w:val="22"/>
        </w:rPr>
      </w:pPr>
      <w:r w:rsidRPr="00993A1D">
        <w:rPr>
          <w:rFonts w:cs="Arial"/>
          <w:color w:val="000000"/>
          <w:sz w:val="22"/>
          <w:szCs w:val="22"/>
        </w:rPr>
        <w:t>w odniesieniu do Pani/Pana danych osobowych decyzje nie będą podejmowane w sposób zautomatyzowany, stosowanie do art. 22 RODO,</w:t>
      </w:r>
    </w:p>
    <w:p w14:paraId="72AED192" w14:textId="77777777" w:rsidR="00CA7116" w:rsidRPr="00993A1D" w:rsidRDefault="00CA7116">
      <w:pPr>
        <w:numPr>
          <w:ilvl w:val="0"/>
          <w:numId w:val="9"/>
        </w:numPr>
        <w:tabs>
          <w:tab w:val="left" w:pos="-284"/>
        </w:tabs>
        <w:spacing w:after="80"/>
        <w:ind w:left="851"/>
        <w:jc w:val="both"/>
        <w:rPr>
          <w:rFonts w:cs="Arial"/>
          <w:color w:val="000000"/>
          <w:sz w:val="22"/>
          <w:szCs w:val="22"/>
        </w:rPr>
      </w:pPr>
      <w:r w:rsidRPr="00993A1D">
        <w:rPr>
          <w:rFonts w:cs="Arial"/>
          <w:color w:val="000000"/>
          <w:sz w:val="22"/>
          <w:szCs w:val="22"/>
        </w:rPr>
        <w:t>posiada Pani/Pan:</w:t>
      </w:r>
    </w:p>
    <w:p w14:paraId="37AAC9D2" w14:textId="77777777" w:rsidR="00CA7116" w:rsidRPr="00993A1D" w:rsidRDefault="00CA7116">
      <w:pPr>
        <w:pStyle w:val="Akapitzlist"/>
        <w:numPr>
          <w:ilvl w:val="0"/>
          <w:numId w:val="11"/>
        </w:numPr>
        <w:spacing w:after="80"/>
        <w:ind w:left="1276" w:hanging="357"/>
        <w:jc w:val="both"/>
        <w:rPr>
          <w:rFonts w:ascii="Arial" w:hAnsi="Arial" w:cs="Arial"/>
          <w:color w:val="000000"/>
          <w:sz w:val="22"/>
          <w:szCs w:val="22"/>
        </w:rPr>
      </w:pPr>
      <w:r w:rsidRPr="00993A1D">
        <w:rPr>
          <w:rFonts w:ascii="Arial" w:hAnsi="Arial" w:cs="Arial"/>
          <w:color w:val="000000"/>
          <w:sz w:val="22"/>
          <w:szCs w:val="22"/>
        </w:rPr>
        <w:t>na podstawie art. 15 RODO prawo dostępu do danych osobowych Pani/Pana dotyczących</w:t>
      </w:r>
    </w:p>
    <w:p w14:paraId="2E0D59D4" w14:textId="77777777" w:rsidR="00CA7116" w:rsidRPr="00993A1D" w:rsidRDefault="00CA7116" w:rsidP="00545828">
      <w:pPr>
        <w:numPr>
          <w:ilvl w:val="0"/>
          <w:numId w:val="1"/>
        </w:numPr>
        <w:spacing w:after="80"/>
        <w:ind w:left="1701" w:hanging="357"/>
        <w:jc w:val="both"/>
        <w:rPr>
          <w:rFonts w:cs="Arial"/>
          <w:color w:val="000000"/>
          <w:sz w:val="22"/>
          <w:szCs w:val="22"/>
        </w:rPr>
      </w:pPr>
      <w:r w:rsidRPr="00993A1D">
        <w:rPr>
          <w:rFonts w:cs="Arial"/>
          <w:color w:val="000000"/>
          <w:sz w:val="22"/>
          <w:szCs w:val="22"/>
        </w:rPr>
        <w:t xml:space="preserve">na podstawie art. 16 RODO prawo do sprostowania Pani/Pana danych osobowych, przy czym skorzystanie z prawa do sprostowania nie może skutkować zmianą wyniku postępowania o udzielenie zamówienia publicznego ani zmianą postanowień umowy w zakresie niezgodnym z ustawą </w:t>
      </w:r>
      <w:proofErr w:type="spellStart"/>
      <w:r w:rsidRPr="00993A1D">
        <w:rPr>
          <w:rFonts w:cs="Arial"/>
          <w:color w:val="000000"/>
          <w:sz w:val="22"/>
          <w:szCs w:val="22"/>
        </w:rPr>
        <w:t>Pzp</w:t>
      </w:r>
      <w:proofErr w:type="spellEnd"/>
      <w:r w:rsidRPr="00993A1D">
        <w:rPr>
          <w:rFonts w:cs="Arial"/>
          <w:color w:val="000000"/>
          <w:sz w:val="22"/>
          <w:szCs w:val="22"/>
        </w:rPr>
        <w:t xml:space="preserve"> oraz nie może naruszać integralności protokołu oraz jego załączników,</w:t>
      </w:r>
    </w:p>
    <w:p w14:paraId="513BDA01" w14:textId="77777777" w:rsidR="00CA7116" w:rsidRPr="00993A1D" w:rsidRDefault="00CA7116" w:rsidP="00545828">
      <w:pPr>
        <w:numPr>
          <w:ilvl w:val="0"/>
          <w:numId w:val="1"/>
        </w:numPr>
        <w:spacing w:after="80"/>
        <w:ind w:left="1701" w:hanging="357"/>
        <w:jc w:val="both"/>
        <w:rPr>
          <w:rFonts w:cs="Arial"/>
          <w:color w:val="000000"/>
          <w:sz w:val="22"/>
          <w:szCs w:val="22"/>
        </w:rPr>
      </w:pPr>
      <w:r w:rsidRPr="00993A1D">
        <w:rPr>
          <w:rFonts w:cs="Arial"/>
          <w:color w:val="000000"/>
          <w:sz w:val="22"/>
          <w:szCs w:val="22"/>
        </w:rPr>
        <w:t>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02736DA" w14:textId="77777777" w:rsidR="00CA7116" w:rsidRPr="00993A1D" w:rsidRDefault="00CA7116">
      <w:pPr>
        <w:numPr>
          <w:ilvl w:val="0"/>
          <w:numId w:val="10"/>
        </w:numPr>
        <w:spacing w:after="80"/>
        <w:ind w:left="1276"/>
        <w:jc w:val="both"/>
        <w:rPr>
          <w:rFonts w:cs="Arial"/>
          <w:i/>
          <w:color w:val="000000"/>
          <w:sz w:val="22"/>
          <w:szCs w:val="22"/>
        </w:rPr>
      </w:pPr>
      <w:r w:rsidRPr="00993A1D">
        <w:rPr>
          <w:rFonts w:cs="Arial"/>
          <w:color w:val="000000"/>
          <w:sz w:val="22"/>
          <w:szCs w:val="22"/>
        </w:rPr>
        <w:t>prawo do wniesienia skargi do Prezesa Urzędu Ochrony Danych Osobowych, gdy uzna Pani/Pan, że przetwarzanie danych osobowych Pani/Pana dotyczących narusza przepisy RODO;</w:t>
      </w:r>
    </w:p>
    <w:p w14:paraId="7B6FFE8A" w14:textId="77777777" w:rsidR="00CA7116" w:rsidRPr="00993A1D" w:rsidRDefault="00CA7116">
      <w:pPr>
        <w:numPr>
          <w:ilvl w:val="0"/>
          <w:numId w:val="10"/>
        </w:numPr>
        <w:spacing w:after="80"/>
        <w:ind w:left="1276"/>
        <w:jc w:val="both"/>
        <w:rPr>
          <w:rFonts w:cs="Arial"/>
          <w:i/>
          <w:color w:val="000000"/>
          <w:sz w:val="22"/>
          <w:szCs w:val="22"/>
        </w:rPr>
      </w:pPr>
      <w:r w:rsidRPr="00993A1D">
        <w:rPr>
          <w:rFonts w:cs="Arial"/>
          <w:color w:val="000000"/>
          <w:sz w:val="22"/>
          <w:szCs w:val="22"/>
        </w:rPr>
        <w:t>nie przysługuje Pani/Panu:</w:t>
      </w:r>
    </w:p>
    <w:p w14:paraId="128500ED" w14:textId="77777777" w:rsidR="00CA7116" w:rsidRPr="00993A1D" w:rsidRDefault="00CA7116">
      <w:pPr>
        <w:numPr>
          <w:ilvl w:val="0"/>
          <w:numId w:val="8"/>
        </w:numPr>
        <w:spacing w:after="80"/>
        <w:ind w:left="1701"/>
        <w:jc w:val="both"/>
        <w:rPr>
          <w:rFonts w:cs="Arial"/>
          <w:i/>
          <w:color w:val="000000"/>
          <w:sz w:val="22"/>
          <w:szCs w:val="22"/>
        </w:rPr>
      </w:pPr>
      <w:r w:rsidRPr="00993A1D">
        <w:rPr>
          <w:rFonts w:cs="Arial"/>
          <w:color w:val="000000"/>
          <w:sz w:val="22"/>
          <w:szCs w:val="22"/>
        </w:rPr>
        <w:t>w związku z art. 17 ust. 3 lit. b, d lub e RODO prawo do usunięcia danych osobowych;</w:t>
      </w:r>
    </w:p>
    <w:p w14:paraId="138151A7" w14:textId="77777777" w:rsidR="00CA7116" w:rsidRPr="00993A1D" w:rsidRDefault="00CA7116">
      <w:pPr>
        <w:numPr>
          <w:ilvl w:val="0"/>
          <w:numId w:val="8"/>
        </w:numPr>
        <w:spacing w:after="80"/>
        <w:ind w:left="1701"/>
        <w:jc w:val="both"/>
        <w:rPr>
          <w:rFonts w:cs="Arial"/>
          <w:i/>
          <w:color w:val="000000"/>
          <w:sz w:val="22"/>
          <w:szCs w:val="22"/>
        </w:rPr>
      </w:pPr>
      <w:r w:rsidRPr="00993A1D">
        <w:rPr>
          <w:rFonts w:cs="Arial"/>
          <w:color w:val="000000"/>
          <w:sz w:val="22"/>
          <w:szCs w:val="22"/>
        </w:rPr>
        <w:t>prawo do przenoszenia danych osobowych, o którym mowa w art. 20 RODO;</w:t>
      </w:r>
    </w:p>
    <w:p w14:paraId="63262711" w14:textId="77777777" w:rsidR="00CA7116" w:rsidRPr="00993A1D" w:rsidRDefault="00CA7116">
      <w:pPr>
        <w:numPr>
          <w:ilvl w:val="0"/>
          <w:numId w:val="8"/>
        </w:numPr>
        <w:spacing w:after="80"/>
        <w:ind w:left="1701"/>
        <w:jc w:val="both"/>
        <w:rPr>
          <w:rFonts w:cs="Arial"/>
          <w:i/>
          <w:color w:val="000000"/>
          <w:sz w:val="22"/>
          <w:szCs w:val="22"/>
        </w:rPr>
      </w:pPr>
      <w:r w:rsidRPr="00993A1D">
        <w:rPr>
          <w:rFonts w:cs="Arial"/>
          <w:color w:val="000000"/>
          <w:sz w:val="22"/>
          <w:szCs w:val="22"/>
        </w:rPr>
        <w:t>na podstawie art. 21 RODO prawo sprzeciwu, wobec przetwarzania danych osobowych, gdyż podstawą prawną przetwarzania Pani/Pana danych osobowych jest art. 6 ust. 1 lit. c RODO.</w:t>
      </w:r>
    </w:p>
    <w:p w14:paraId="49B5A83E" w14:textId="77777777" w:rsidR="00CA7116" w:rsidRPr="00993A1D" w:rsidRDefault="00CA7116" w:rsidP="000E4B5D">
      <w:pPr>
        <w:pStyle w:val="Akapitzlist"/>
        <w:numPr>
          <w:ilvl w:val="0"/>
          <w:numId w:val="3"/>
        </w:numPr>
        <w:spacing w:line="360" w:lineRule="auto"/>
        <w:ind w:left="426" w:hanging="426"/>
        <w:jc w:val="both"/>
        <w:rPr>
          <w:rFonts w:ascii="Arial" w:hAnsi="Arial" w:cs="Arial"/>
          <w:bCs/>
          <w:sz w:val="22"/>
          <w:szCs w:val="22"/>
        </w:rPr>
      </w:pPr>
      <w:r w:rsidRPr="00993A1D">
        <w:rPr>
          <w:rFonts w:ascii="Arial" w:hAnsi="Arial" w:cs="Arial"/>
          <w:bCs/>
          <w:sz w:val="22"/>
          <w:szCs w:val="22"/>
        </w:rPr>
        <w:t>Informacje dodatkowe (jeżeli dotyczy).</w:t>
      </w:r>
    </w:p>
    <w:p w14:paraId="59043008" w14:textId="77777777" w:rsidR="00CA7116" w:rsidRPr="00993A1D" w:rsidRDefault="00CA7116">
      <w:pPr>
        <w:pStyle w:val="pkt"/>
        <w:numPr>
          <w:ilvl w:val="0"/>
          <w:numId w:val="15"/>
        </w:numPr>
        <w:spacing w:before="0" w:after="120"/>
        <w:rPr>
          <w:rFonts w:ascii="Arial" w:hAnsi="Arial" w:cs="Arial"/>
          <w:szCs w:val="22"/>
        </w:rPr>
      </w:pPr>
      <w:r w:rsidRPr="00993A1D">
        <w:rPr>
          <w:rFonts w:ascii="Arial" w:hAnsi="Arial" w:cs="Arial"/>
          <w:szCs w:val="22"/>
        </w:rPr>
        <w:t xml:space="preserve">W przypadku Wykonawcy wykluczonego na podstawie okoliczności, o których mowa w ust 3 pkt 5) lit b) Zamawiający </w:t>
      </w:r>
      <w:r w:rsidRPr="00993A1D">
        <w:rPr>
          <w:rFonts w:ascii="Arial" w:hAnsi="Arial" w:cs="Arial"/>
          <w:b/>
          <w:bCs/>
          <w:szCs w:val="22"/>
        </w:rPr>
        <w:t>odrzuca ofertę Wykonawcy</w:t>
      </w:r>
      <w:r w:rsidRPr="00993A1D">
        <w:rPr>
          <w:rFonts w:ascii="Arial" w:hAnsi="Arial" w:cs="Arial"/>
          <w:szCs w:val="22"/>
        </w:rPr>
        <w:t>. Zaistnienie przesłanki wykluczenia będzie weryfikowane na podstawie oświadczeń składanych wraz z ofertą oraz ogólnodostępnych baz danych zgodnie z informacją podaną przez Urząd Zamówień Publicznych (patrz: Stosowanie unijnego zakazu udziału wykonawców rosyjskich w zamówieniach - Urząd Zamówień Publicznych (uzp.gov.pl).</w:t>
      </w:r>
    </w:p>
    <w:p w14:paraId="10B39720" w14:textId="77777777" w:rsidR="00CA7116" w:rsidRPr="00993A1D" w:rsidRDefault="00CA7116">
      <w:pPr>
        <w:pStyle w:val="pkt"/>
        <w:numPr>
          <w:ilvl w:val="0"/>
          <w:numId w:val="15"/>
        </w:numPr>
        <w:spacing w:before="0" w:after="120"/>
        <w:rPr>
          <w:rFonts w:ascii="Arial" w:hAnsi="Arial" w:cs="Arial"/>
          <w:szCs w:val="22"/>
        </w:rPr>
      </w:pPr>
      <w:r w:rsidRPr="00993A1D">
        <w:rPr>
          <w:rFonts w:ascii="Arial" w:hAnsi="Arial" w:cs="Arial"/>
          <w:szCs w:val="22"/>
          <w:u w:val="single"/>
        </w:rPr>
        <w:t>Przed podpisaniem umowy Zamawiający zastrzega sobie prawo żądania</w:t>
      </w:r>
      <w:r w:rsidRPr="00993A1D">
        <w:rPr>
          <w:rFonts w:ascii="Arial" w:hAnsi="Arial" w:cs="Arial"/>
          <w:szCs w:val="22"/>
        </w:rPr>
        <w:t>:</w:t>
      </w:r>
    </w:p>
    <w:p w14:paraId="54B94F89" w14:textId="77777777" w:rsidR="00CA7116" w:rsidRPr="00993A1D" w:rsidRDefault="00CA7116">
      <w:pPr>
        <w:pStyle w:val="Akapitzlist"/>
        <w:widowControl w:val="0"/>
        <w:numPr>
          <w:ilvl w:val="0"/>
          <w:numId w:val="14"/>
        </w:numPr>
        <w:tabs>
          <w:tab w:val="right" w:leader="dot" w:pos="9072"/>
        </w:tabs>
        <w:autoSpaceDE w:val="0"/>
        <w:autoSpaceDN w:val="0"/>
        <w:adjustRightInd w:val="0"/>
        <w:spacing w:after="120"/>
        <w:ind w:left="993" w:hanging="425"/>
        <w:jc w:val="both"/>
        <w:rPr>
          <w:rFonts w:ascii="Arial" w:hAnsi="Arial" w:cs="Arial"/>
          <w:sz w:val="22"/>
          <w:szCs w:val="22"/>
        </w:rPr>
      </w:pPr>
      <w:r w:rsidRPr="00993A1D">
        <w:rPr>
          <w:rFonts w:ascii="Arial" w:hAnsi="Arial" w:cs="Arial"/>
          <w:sz w:val="22"/>
          <w:szCs w:val="22"/>
        </w:rPr>
        <w:t xml:space="preserve">informacji niezbędnych do wpisania do treści Umowy, np. </w:t>
      </w:r>
      <w:r w:rsidRPr="00993A1D">
        <w:rPr>
          <w:rFonts w:ascii="Arial" w:hAnsi="Arial" w:cs="Arial"/>
          <w:iCs/>
          <w:sz w:val="22"/>
          <w:szCs w:val="22"/>
        </w:rPr>
        <w:t>imiona i nazwiska uprawnionych osób, które będą reprezentować Wykonawcę przy podpisaniu umowy</w:t>
      </w:r>
      <w:r w:rsidRPr="00993A1D">
        <w:rPr>
          <w:rFonts w:ascii="Arial" w:hAnsi="Arial" w:cs="Arial"/>
          <w:sz w:val="22"/>
          <w:szCs w:val="22"/>
        </w:rPr>
        <w:t>, koordynacji itp.;</w:t>
      </w:r>
    </w:p>
    <w:p w14:paraId="642D1B5A" w14:textId="77777777" w:rsidR="00CA7116" w:rsidRPr="00993A1D" w:rsidRDefault="00CA7116">
      <w:pPr>
        <w:pStyle w:val="Akapitzlist"/>
        <w:widowControl w:val="0"/>
        <w:numPr>
          <w:ilvl w:val="0"/>
          <w:numId w:val="14"/>
        </w:numPr>
        <w:tabs>
          <w:tab w:val="right" w:leader="dot" w:pos="9072"/>
        </w:tabs>
        <w:autoSpaceDE w:val="0"/>
        <w:autoSpaceDN w:val="0"/>
        <w:adjustRightInd w:val="0"/>
        <w:spacing w:after="120"/>
        <w:ind w:left="993" w:hanging="425"/>
        <w:jc w:val="both"/>
        <w:rPr>
          <w:rFonts w:ascii="Arial" w:hAnsi="Arial" w:cs="Arial"/>
          <w:sz w:val="22"/>
          <w:szCs w:val="22"/>
        </w:rPr>
      </w:pPr>
      <w:r w:rsidRPr="00993A1D">
        <w:rPr>
          <w:rFonts w:ascii="Arial" w:hAnsi="Arial" w:cs="Arial"/>
          <w:sz w:val="22"/>
          <w:szCs w:val="22"/>
        </w:rPr>
        <w:t>formularza ofertowego w wersji edytowalnej;</w:t>
      </w:r>
    </w:p>
    <w:p w14:paraId="6992B8F1" w14:textId="7558E4F1" w:rsidR="00D12D80" w:rsidRPr="00993A1D" w:rsidRDefault="00D12D80">
      <w:pPr>
        <w:pStyle w:val="Akapitzlist"/>
        <w:widowControl w:val="0"/>
        <w:numPr>
          <w:ilvl w:val="0"/>
          <w:numId w:val="14"/>
        </w:numPr>
        <w:tabs>
          <w:tab w:val="right" w:leader="dot" w:pos="9072"/>
        </w:tabs>
        <w:autoSpaceDE w:val="0"/>
        <w:autoSpaceDN w:val="0"/>
        <w:adjustRightInd w:val="0"/>
        <w:spacing w:after="120"/>
        <w:ind w:left="993" w:hanging="425"/>
        <w:jc w:val="both"/>
        <w:rPr>
          <w:rFonts w:ascii="Arial" w:hAnsi="Arial" w:cs="Arial"/>
          <w:sz w:val="22"/>
          <w:szCs w:val="22"/>
        </w:rPr>
      </w:pPr>
      <w:r w:rsidRPr="00993A1D">
        <w:rPr>
          <w:rFonts w:ascii="Arial" w:hAnsi="Arial" w:cs="Arial"/>
          <w:sz w:val="22"/>
          <w:szCs w:val="22"/>
        </w:rPr>
        <w:t>formularza cenowego w wersji edytowalnej (jeżeli dotyczy);</w:t>
      </w:r>
    </w:p>
    <w:p w14:paraId="317F2AB5" w14:textId="2DD63112" w:rsidR="00CA7116" w:rsidRPr="00993A1D" w:rsidRDefault="00CA7116">
      <w:pPr>
        <w:pStyle w:val="Akapitzlist"/>
        <w:widowControl w:val="0"/>
        <w:numPr>
          <w:ilvl w:val="0"/>
          <w:numId w:val="14"/>
        </w:numPr>
        <w:tabs>
          <w:tab w:val="right" w:leader="dot" w:pos="9072"/>
        </w:tabs>
        <w:autoSpaceDE w:val="0"/>
        <w:autoSpaceDN w:val="0"/>
        <w:adjustRightInd w:val="0"/>
        <w:spacing w:after="120"/>
        <w:ind w:left="993" w:hanging="425"/>
        <w:jc w:val="both"/>
        <w:rPr>
          <w:rFonts w:ascii="Arial" w:hAnsi="Arial" w:cs="Arial"/>
          <w:sz w:val="22"/>
          <w:szCs w:val="22"/>
        </w:rPr>
      </w:pPr>
      <w:r w:rsidRPr="00993A1D">
        <w:rPr>
          <w:rFonts w:ascii="Arial" w:hAnsi="Arial" w:cs="Arial"/>
          <w:sz w:val="22"/>
          <w:szCs w:val="22"/>
        </w:rPr>
        <w:t xml:space="preserve">Oświadczenia o niepodleganiu/podleganiu wykluczeniu na podstawie art. 7 ust. 1 ustawy o szczególnych rozwiązaniach w zakresie przeciwdziałania wspieraniu agresji na Ukrainę oraz służących ochronie bezpieczeństwa narodowego </w:t>
      </w:r>
      <w:r w:rsidR="00545828" w:rsidRPr="00993A1D">
        <w:rPr>
          <w:rFonts w:ascii="Arial" w:hAnsi="Arial" w:cs="Arial"/>
          <w:sz w:val="22"/>
          <w:szCs w:val="22"/>
        </w:rPr>
        <w:br/>
      </w:r>
      <w:r w:rsidRPr="00993A1D">
        <w:rPr>
          <w:rFonts w:ascii="Arial" w:hAnsi="Arial" w:cs="Arial"/>
          <w:sz w:val="22"/>
          <w:szCs w:val="22"/>
        </w:rPr>
        <w:t>(Dz. U. z 2022 r., poz. 835)</w:t>
      </w:r>
      <w:r w:rsidRPr="00993A1D">
        <w:rPr>
          <w:rFonts w:ascii="Arial" w:hAnsi="Arial" w:cs="Arial"/>
          <w:bCs/>
          <w:sz w:val="22"/>
          <w:szCs w:val="22"/>
        </w:rPr>
        <w:t xml:space="preserve"> (według załączonego wzoru – załącznik nr </w:t>
      </w:r>
      <w:r w:rsidR="004E27E2" w:rsidRPr="00993A1D">
        <w:rPr>
          <w:rFonts w:ascii="Arial" w:hAnsi="Arial" w:cs="Arial"/>
          <w:bCs/>
          <w:sz w:val="22"/>
          <w:szCs w:val="22"/>
        </w:rPr>
        <w:t>3</w:t>
      </w:r>
      <w:r w:rsidRPr="00993A1D">
        <w:rPr>
          <w:rFonts w:ascii="Arial" w:hAnsi="Arial" w:cs="Arial"/>
          <w:bCs/>
          <w:sz w:val="22"/>
          <w:szCs w:val="22"/>
        </w:rPr>
        <w:t xml:space="preserve"> do zaproszenia do składania ofert)</w:t>
      </w:r>
      <w:r w:rsidR="004E27E2" w:rsidRPr="00993A1D">
        <w:rPr>
          <w:rFonts w:ascii="Arial" w:hAnsi="Arial" w:cs="Arial"/>
          <w:bCs/>
          <w:sz w:val="22"/>
          <w:szCs w:val="22"/>
        </w:rPr>
        <w:t>.</w:t>
      </w:r>
    </w:p>
    <w:p w14:paraId="5A3E29DA" w14:textId="77777777" w:rsidR="00CA07AE" w:rsidRPr="00993A1D" w:rsidRDefault="00CA07AE">
      <w:pPr>
        <w:pStyle w:val="Akapitzlist"/>
        <w:widowControl w:val="0"/>
        <w:numPr>
          <w:ilvl w:val="0"/>
          <w:numId w:val="14"/>
        </w:numPr>
        <w:tabs>
          <w:tab w:val="left" w:pos="993"/>
          <w:tab w:val="right" w:leader="dot" w:pos="9072"/>
          <w:tab w:val="right" w:pos="10204"/>
        </w:tabs>
        <w:autoSpaceDE w:val="0"/>
        <w:autoSpaceDN w:val="0"/>
        <w:adjustRightInd w:val="0"/>
        <w:spacing w:after="120"/>
        <w:ind w:left="993" w:hanging="425"/>
        <w:jc w:val="both"/>
        <w:rPr>
          <w:rFonts w:ascii="Arial" w:hAnsi="Arial" w:cs="Arial"/>
          <w:sz w:val="22"/>
          <w:szCs w:val="22"/>
        </w:rPr>
      </w:pPr>
      <w:r w:rsidRPr="00993A1D">
        <w:rPr>
          <w:rFonts w:ascii="Arial" w:hAnsi="Arial" w:cs="Arial"/>
          <w:sz w:val="22"/>
          <w:szCs w:val="22"/>
        </w:rPr>
        <w:t>projektu umowy o podwykonawstwo (jeżeli dotyczy);</w:t>
      </w:r>
    </w:p>
    <w:p w14:paraId="23ED1C31" w14:textId="158D034F" w:rsidR="00D12D80" w:rsidRPr="00993A1D" w:rsidRDefault="00D021EB">
      <w:pPr>
        <w:pStyle w:val="Akapitzlist"/>
        <w:widowControl w:val="0"/>
        <w:numPr>
          <w:ilvl w:val="0"/>
          <w:numId w:val="14"/>
        </w:numPr>
        <w:tabs>
          <w:tab w:val="left" w:pos="993"/>
          <w:tab w:val="right" w:leader="dot" w:pos="9072"/>
          <w:tab w:val="right" w:pos="10204"/>
        </w:tabs>
        <w:autoSpaceDE w:val="0"/>
        <w:autoSpaceDN w:val="0"/>
        <w:adjustRightInd w:val="0"/>
        <w:spacing w:after="120"/>
        <w:ind w:left="993" w:hanging="425"/>
        <w:jc w:val="both"/>
        <w:rPr>
          <w:rFonts w:ascii="Arial" w:hAnsi="Arial" w:cs="Arial"/>
          <w:sz w:val="22"/>
          <w:szCs w:val="22"/>
          <w:u w:val="single"/>
        </w:rPr>
      </w:pPr>
      <w:r w:rsidRPr="00993A1D">
        <w:rPr>
          <w:rFonts w:ascii="Arial" w:hAnsi="Arial" w:cs="Arial"/>
          <w:sz w:val="22"/>
          <w:szCs w:val="22"/>
          <w:u w:val="single"/>
        </w:rPr>
        <w:lastRenderedPageBreak/>
        <w:t>Zabezpieczenia</w:t>
      </w:r>
      <w:r w:rsidR="00D12D80" w:rsidRPr="00993A1D">
        <w:rPr>
          <w:rFonts w:ascii="Arial" w:hAnsi="Arial" w:cs="Arial"/>
          <w:sz w:val="22"/>
          <w:szCs w:val="22"/>
          <w:u w:val="single"/>
        </w:rPr>
        <w:t xml:space="preserve"> należytego wykonania umowy (jeżeli dotyczy)</w:t>
      </w:r>
    </w:p>
    <w:p w14:paraId="3EEAC53E" w14:textId="31F44D8A" w:rsidR="00D12D80" w:rsidRPr="00993A1D" w:rsidRDefault="00D12D80" w:rsidP="00D12D80">
      <w:pPr>
        <w:pStyle w:val="Akapitzlist"/>
        <w:widowControl w:val="0"/>
        <w:tabs>
          <w:tab w:val="left" w:pos="993"/>
          <w:tab w:val="right" w:leader="dot" w:pos="9072"/>
          <w:tab w:val="right" w:pos="10204"/>
        </w:tabs>
        <w:autoSpaceDE w:val="0"/>
        <w:autoSpaceDN w:val="0"/>
        <w:adjustRightInd w:val="0"/>
        <w:spacing w:after="120"/>
        <w:ind w:left="993"/>
        <w:jc w:val="both"/>
        <w:rPr>
          <w:rFonts w:ascii="Arial" w:hAnsi="Arial" w:cs="Arial"/>
          <w:sz w:val="22"/>
          <w:szCs w:val="22"/>
        </w:rPr>
      </w:pPr>
      <w:r w:rsidRPr="00993A1D">
        <w:rPr>
          <w:rFonts w:ascii="Arial" w:hAnsi="Arial" w:cs="Arial"/>
          <w:sz w:val="22"/>
          <w:szCs w:val="22"/>
        </w:rPr>
        <w:t xml:space="preserve">W przypadku zabezpieczenia wnoszonego w formie gwarancji, jej wzór Wykonawca winien przedstawić do akceptacji </w:t>
      </w:r>
      <w:r w:rsidR="00F5664A" w:rsidRPr="00993A1D">
        <w:rPr>
          <w:rFonts w:ascii="Arial" w:hAnsi="Arial" w:cs="Arial"/>
          <w:sz w:val="22"/>
          <w:szCs w:val="22"/>
        </w:rPr>
        <w:t>Zamawiającego</w:t>
      </w:r>
      <w:r w:rsidRPr="00993A1D">
        <w:rPr>
          <w:rFonts w:ascii="Arial" w:hAnsi="Arial" w:cs="Arial"/>
          <w:sz w:val="22"/>
          <w:szCs w:val="22"/>
        </w:rPr>
        <w:t xml:space="preserve">. Gwarancja winna zostać </w:t>
      </w:r>
      <w:r w:rsidR="00F5664A" w:rsidRPr="00993A1D">
        <w:rPr>
          <w:rFonts w:ascii="Arial" w:hAnsi="Arial" w:cs="Arial"/>
          <w:sz w:val="22"/>
          <w:szCs w:val="22"/>
        </w:rPr>
        <w:t xml:space="preserve">podpisana przez uprawnione do tego osoby, których umocowanie wynikać będzie z załączonych do gwarancji dokumentów (pełnomocnictwa, odpisu KRS). Jako właściwy do rozpoznania sporów wynikających z gwarancji winien być wskazany </w:t>
      </w:r>
      <w:r w:rsidR="00F5664A" w:rsidRPr="00993A1D">
        <w:rPr>
          <w:rFonts w:ascii="Arial" w:hAnsi="Arial" w:cs="Arial"/>
          <w:b/>
          <w:bCs/>
          <w:sz w:val="22"/>
          <w:szCs w:val="22"/>
          <w:u w:val="single"/>
        </w:rPr>
        <w:t>Sąd właściwy dla siedziby Zamawiającego.</w:t>
      </w:r>
    </w:p>
    <w:p w14:paraId="7B2A8C6C" w14:textId="77777777" w:rsidR="00D2777F" w:rsidRPr="00993A1D" w:rsidRDefault="00D2777F" w:rsidP="00CA7116">
      <w:pPr>
        <w:tabs>
          <w:tab w:val="left" w:pos="851"/>
          <w:tab w:val="left" w:pos="993"/>
          <w:tab w:val="right" w:pos="10204"/>
        </w:tabs>
        <w:rPr>
          <w:rFonts w:cs="Arial"/>
          <w:sz w:val="22"/>
          <w:szCs w:val="22"/>
        </w:rPr>
      </w:pPr>
    </w:p>
    <w:p w14:paraId="228EFDB9" w14:textId="77777777" w:rsidR="000B6E47" w:rsidRPr="00993A1D" w:rsidRDefault="000B6E47" w:rsidP="00CA7116">
      <w:pPr>
        <w:tabs>
          <w:tab w:val="left" w:pos="851"/>
          <w:tab w:val="left" w:pos="993"/>
          <w:tab w:val="right" w:pos="10204"/>
        </w:tabs>
        <w:rPr>
          <w:rFonts w:cs="Arial"/>
          <w:sz w:val="22"/>
          <w:szCs w:val="22"/>
        </w:rPr>
      </w:pPr>
    </w:p>
    <w:p w14:paraId="70E5D57B" w14:textId="77777777" w:rsidR="000B6E47" w:rsidRPr="00993A1D" w:rsidRDefault="000B6E47" w:rsidP="00CA7116">
      <w:pPr>
        <w:tabs>
          <w:tab w:val="left" w:pos="851"/>
          <w:tab w:val="left" w:pos="993"/>
          <w:tab w:val="right" w:pos="10204"/>
        </w:tabs>
        <w:rPr>
          <w:rFonts w:cs="Arial"/>
          <w:sz w:val="22"/>
          <w:szCs w:val="22"/>
        </w:rPr>
      </w:pPr>
    </w:p>
    <w:p w14:paraId="483BDED3" w14:textId="6BF1CD0D" w:rsidR="00CA7116" w:rsidRPr="00993A1D" w:rsidRDefault="00CA7116" w:rsidP="00CA7116">
      <w:pPr>
        <w:tabs>
          <w:tab w:val="left" w:pos="851"/>
          <w:tab w:val="left" w:pos="993"/>
          <w:tab w:val="right" w:pos="10204"/>
        </w:tabs>
        <w:rPr>
          <w:rFonts w:cs="Arial"/>
          <w:sz w:val="22"/>
          <w:szCs w:val="22"/>
        </w:rPr>
      </w:pPr>
      <w:r w:rsidRPr="00993A1D">
        <w:rPr>
          <w:rFonts w:cs="Arial"/>
          <w:sz w:val="22"/>
          <w:szCs w:val="22"/>
        </w:rPr>
        <w:t>Z</w:t>
      </w:r>
      <w:r w:rsidR="00485DEA">
        <w:rPr>
          <w:rFonts w:cs="Arial"/>
          <w:sz w:val="22"/>
          <w:szCs w:val="22"/>
        </w:rPr>
        <w:t>ałączniki</w:t>
      </w:r>
      <w:r w:rsidR="00A202BB">
        <w:rPr>
          <w:rFonts w:cs="Arial"/>
          <w:sz w:val="22"/>
          <w:szCs w:val="22"/>
        </w:rPr>
        <w:t xml:space="preserve"> </w:t>
      </w:r>
      <w:r w:rsidR="007F2B6C">
        <w:rPr>
          <w:rFonts w:cs="Arial"/>
          <w:sz w:val="22"/>
          <w:szCs w:val="22"/>
        </w:rPr>
        <w:t xml:space="preserve">5 </w:t>
      </w:r>
      <w:r w:rsidR="00A202BB">
        <w:rPr>
          <w:rFonts w:cs="Arial"/>
          <w:sz w:val="22"/>
          <w:szCs w:val="22"/>
        </w:rPr>
        <w:t xml:space="preserve">na </w:t>
      </w:r>
      <w:r w:rsidR="00F05A9B">
        <w:rPr>
          <w:rFonts w:cs="Arial"/>
          <w:sz w:val="22"/>
          <w:szCs w:val="22"/>
        </w:rPr>
        <w:t>28</w:t>
      </w:r>
      <w:r w:rsidR="007F2B6C">
        <w:rPr>
          <w:rFonts w:cs="Arial"/>
          <w:sz w:val="22"/>
          <w:szCs w:val="22"/>
        </w:rPr>
        <w:t xml:space="preserve"> str.</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797"/>
      </w:tblGrid>
      <w:tr w:rsidR="007F2B6C" w:rsidRPr="00072CDD" w14:paraId="0E70F438" w14:textId="77777777" w:rsidTr="002D346E">
        <w:tc>
          <w:tcPr>
            <w:tcW w:w="2263" w:type="dxa"/>
          </w:tcPr>
          <w:p w14:paraId="6413D746" w14:textId="6597FE45" w:rsidR="007F2B6C" w:rsidRPr="00072CDD" w:rsidRDefault="007F2B6C" w:rsidP="007F2B6C">
            <w:pPr>
              <w:rPr>
                <w:rFonts w:cs="Arial"/>
                <w:sz w:val="22"/>
                <w:szCs w:val="22"/>
              </w:rPr>
            </w:pPr>
            <w:r w:rsidRPr="00072CDD">
              <w:rPr>
                <w:rFonts w:cs="Arial"/>
                <w:sz w:val="22"/>
                <w:szCs w:val="22"/>
              </w:rPr>
              <w:t xml:space="preserve">Zał. nr 1 na </w:t>
            </w:r>
            <w:r w:rsidR="001D05F6">
              <w:rPr>
                <w:rFonts w:cs="Arial"/>
                <w:sz w:val="22"/>
                <w:szCs w:val="22"/>
              </w:rPr>
              <w:t>1</w:t>
            </w:r>
            <w:r w:rsidRPr="00072CDD">
              <w:rPr>
                <w:rFonts w:cs="Arial"/>
                <w:sz w:val="22"/>
                <w:szCs w:val="22"/>
              </w:rPr>
              <w:t xml:space="preserve"> </w:t>
            </w:r>
            <w:r>
              <w:rPr>
                <w:rFonts w:cs="Arial"/>
                <w:sz w:val="22"/>
                <w:szCs w:val="22"/>
              </w:rPr>
              <w:t>str. -</w:t>
            </w:r>
          </w:p>
        </w:tc>
        <w:tc>
          <w:tcPr>
            <w:tcW w:w="6797" w:type="dxa"/>
          </w:tcPr>
          <w:p w14:paraId="683683F3" w14:textId="620EC495" w:rsidR="007F2B6C" w:rsidRPr="00072CDD" w:rsidRDefault="007F2B6C" w:rsidP="00072CDD">
            <w:pPr>
              <w:rPr>
                <w:rFonts w:cs="Arial"/>
                <w:sz w:val="22"/>
                <w:szCs w:val="22"/>
              </w:rPr>
            </w:pPr>
            <w:r w:rsidRPr="00072CDD">
              <w:rPr>
                <w:rFonts w:cs="Arial"/>
                <w:sz w:val="22"/>
                <w:szCs w:val="22"/>
              </w:rPr>
              <w:t>Formularz ofertowy</w:t>
            </w:r>
            <w:r>
              <w:rPr>
                <w:rFonts w:cs="Arial"/>
                <w:sz w:val="22"/>
                <w:szCs w:val="22"/>
              </w:rPr>
              <w:t>;</w:t>
            </w:r>
          </w:p>
        </w:tc>
      </w:tr>
      <w:tr w:rsidR="007F2B6C" w:rsidRPr="00072CDD" w14:paraId="1C27E71E" w14:textId="77777777" w:rsidTr="002D346E">
        <w:tc>
          <w:tcPr>
            <w:tcW w:w="2263" w:type="dxa"/>
          </w:tcPr>
          <w:p w14:paraId="1E55D440" w14:textId="27259B7B" w:rsidR="007F2B6C" w:rsidRPr="00072CDD" w:rsidRDefault="007F2B6C" w:rsidP="007F2B6C">
            <w:pPr>
              <w:rPr>
                <w:rFonts w:cs="Arial"/>
                <w:sz w:val="22"/>
                <w:szCs w:val="22"/>
              </w:rPr>
            </w:pPr>
            <w:r w:rsidRPr="00072CDD">
              <w:rPr>
                <w:rFonts w:cs="Arial"/>
                <w:sz w:val="22"/>
                <w:szCs w:val="22"/>
              </w:rPr>
              <w:t xml:space="preserve">Zał. nr 2 na 9 </w:t>
            </w:r>
            <w:r>
              <w:rPr>
                <w:rFonts w:cs="Arial"/>
                <w:sz w:val="22"/>
                <w:szCs w:val="22"/>
              </w:rPr>
              <w:t>str. -</w:t>
            </w:r>
          </w:p>
        </w:tc>
        <w:tc>
          <w:tcPr>
            <w:tcW w:w="6797" w:type="dxa"/>
          </w:tcPr>
          <w:p w14:paraId="5DBC4ECD" w14:textId="1F1C33C2" w:rsidR="007F2B6C" w:rsidRPr="00072CDD" w:rsidRDefault="007F2B6C" w:rsidP="00072CDD">
            <w:pPr>
              <w:rPr>
                <w:rFonts w:cs="Arial"/>
                <w:sz w:val="22"/>
                <w:szCs w:val="22"/>
              </w:rPr>
            </w:pPr>
            <w:r w:rsidRPr="00072CDD">
              <w:rPr>
                <w:rFonts w:cs="Arial"/>
                <w:sz w:val="22"/>
                <w:szCs w:val="22"/>
              </w:rPr>
              <w:t>Opis Przedmiotu Zamówienia</w:t>
            </w:r>
            <w:r>
              <w:rPr>
                <w:rFonts w:cs="Arial"/>
                <w:sz w:val="22"/>
                <w:szCs w:val="22"/>
              </w:rPr>
              <w:t>;</w:t>
            </w:r>
          </w:p>
        </w:tc>
      </w:tr>
      <w:tr w:rsidR="007F2B6C" w:rsidRPr="00072CDD" w14:paraId="159E41EC" w14:textId="77777777" w:rsidTr="002D346E">
        <w:tc>
          <w:tcPr>
            <w:tcW w:w="2263" w:type="dxa"/>
          </w:tcPr>
          <w:p w14:paraId="41DA18CE" w14:textId="13027808" w:rsidR="007F2B6C" w:rsidRPr="00072CDD" w:rsidRDefault="007F2B6C" w:rsidP="007F2B6C">
            <w:pPr>
              <w:rPr>
                <w:rFonts w:cs="Arial"/>
                <w:sz w:val="22"/>
                <w:szCs w:val="22"/>
              </w:rPr>
            </w:pPr>
            <w:r w:rsidRPr="00072CDD">
              <w:rPr>
                <w:rFonts w:cs="Arial"/>
                <w:sz w:val="22"/>
                <w:szCs w:val="22"/>
              </w:rPr>
              <w:t xml:space="preserve">Zał. nr 3 na 1 </w:t>
            </w:r>
            <w:r>
              <w:rPr>
                <w:rFonts w:cs="Arial"/>
                <w:sz w:val="22"/>
                <w:szCs w:val="22"/>
              </w:rPr>
              <w:t>str. -</w:t>
            </w:r>
          </w:p>
        </w:tc>
        <w:tc>
          <w:tcPr>
            <w:tcW w:w="6797" w:type="dxa"/>
          </w:tcPr>
          <w:p w14:paraId="66F6656F" w14:textId="1B57EC6F" w:rsidR="007F2B6C" w:rsidRPr="00072CDD" w:rsidRDefault="007F2B6C" w:rsidP="00072CDD">
            <w:pPr>
              <w:rPr>
                <w:rFonts w:cs="Arial"/>
                <w:iCs/>
                <w:sz w:val="22"/>
                <w:szCs w:val="22"/>
              </w:rPr>
            </w:pPr>
            <w:r w:rsidRPr="00072CDD">
              <w:rPr>
                <w:rFonts w:cs="Arial"/>
                <w:iCs/>
                <w:sz w:val="22"/>
                <w:szCs w:val="22"/>
              </w:rPr>
              <w:t xml:space="preserve">Oświadczenie </w:t>
            </w:r>
            <w:r w:rsidRPr="00072CDD">
              <w:rPr>
                <w:rFonts w:cs="Arial"/>
                <w:sz w:val="22"/>
                <w:szCs w:val="22"/>
              </w:rPr>
              <w:t>Wykonawcy</w:t>
            </w:r>
            <w:r>
              <w:rPr>
                <w:rFonts w:cs="Arial"/>
                <w:sz w:val="22"/>
                <w:szCs w:val="22"/>
              </w:rPr>
              <w:t>;</w:t>
            </w:r>
          </w:p>
        </w:tc>
      </w:tr>
      <w:tr w:rsidR="007F2B6C" w:rsidRPr="00072CDD" w14:paraId="18BDB5BD" w14:textId="77777777" w:rsidTr="002D346E">
        <w:tc>
          <w:tcPr>
            <w:tcW w:w="2263" w:type="dxa"/>
          </w:tcPr>
          <w:p w14:paraId="7353B21B" w14:textId="609A0456" w:rsidR="007F2B6C" w:rsidRPr="00072CDD" w:rsidRDefault="007F2B6C" w:rsidP="007F2B6C">
            <w:pPr>
              <w:rPr>
                <w:rFonts w:cs="Arial"/>
                <w:sz w:val="22"/>
                <w:szCs w:val="22"/>
              </w:rPr>
            </w:pPr>
            <w:r w:rsidRPr="00072CDD">
              <w:rPr>
                <w:rFonts w:cs="Arial"/>
                <w:sz w:val="22"/>
                <w:szCs w:val="22"/>
              </w:rPr>
              <w:t>Zał. nr 4 na 1</w:t>
            </w:r>
            <w:r w:rsidR="00F05A9B">
              <w:rPr>
                <w:rFonts w:cs="Arial"/>
                <w:sz w:val="22"/>
                <w:szCs w:val="22"/>
              </w:rPr>
              <w:t>4</w:t>
            </w:r>
            <w:r w:rsidRPr="00072CDD">
              <w:rPr>
                <w:rFonts w:cs="Arial"/>
                <w:sz w:val="22"/>
                <w:szCs w:val="22"/>
              </w:rPr>
              <w:t xml:space="preserve"> </w:t>
            </w:r>
            <w:r>
              <w:rPr>
                <w:rFonts w:cs="Arial"/>
                <w:sz w:val="22"/>
                <w:szCs w:val="22"/>
              </w:rPr>
              <w:t>str. -</w:t>
            </w:r>
          </w:p>
        </w:tc>
        <w:tc>
          <w:tcPr>
            <w:tcW w:w="6797" w:type="dxa"/>
          </w:tcPr>
          <w:p w14:paraId="6CE49890" w14:textId="752B10E3" w:rsidR="007F2B6C" w:rsidRPr="00072CDD" w:rsidRDefault="007F2B6C" w:rsidP="00072CDD">
            <w:pPr>
              <w:rPr>
                <w:rFonts w:cs="Arial"/>
                <w:sz w:val="22"/>
                <w:szCs w:val="22"/>
              </w:rPr>
            </w:pPr>
            <w:r w:rsidRPr="00072CDD">
              <w:rPr>
                <w:rFonts w:cs="Arial"/>
                <w:sz w:val="22"/>
                <w:szCs w:val="22"/>
              </w:rPr>
              <w:t>Projektowane postanowienia umowy</w:t>
            </w:r>
            <w:r>
              <w:rPr>
                <w:rFonts w:cs="Arial"/>
                <w:sz w:val="22"/>
                <w:szCs w:val="22"/>
              </w:rPr>
              <w:t>;</w:t>
            </w:r>
          </w:p>
        </w:tc>
      </w:tr>
      <w:tr w:rsidR="007F2B6C" w:rsidRPr="00072CDD" w14:paraId="5E1C866D" w14:textId="77777777" w:rsidTr="002D346E">
        <w:tc>
          <w:tcPr>
            <w:tcW w:w="2263" w:type="dxa"/>
          </w:tcPr>
          <w:p w14:paraId="40F1DD04" w14:textId="2D0A105E" w:rsidR="007F2B6C" w:rsidRPr="00072CDD" w:rsidRDefault="007F2B6C" w:rsidP="007F2B6C">
            <w:pPr>
              <w:rPr>
                <w:rFonts w:cs="Arial"/>
                <w:sz w:val="22"/>
                <w:szCs w:val="22"/>
              </w:rPr>
            </w:pPr>
            <w:r w:rsidRPr="00072CDD">
              <w:rPr>
                <w:rFonts w:cs="Arial"/>
                <w:sz w:val="22"/>
                <w:szCs w:val="22"/>
              </w:rPr>
              <w:t xml:space="preserve">Zał. nr 5 na </w:t>
            </w:r>
            <w:r w:rsidR="00F05A9B">
              <w:rPr>
                <w:rFonts w:cs="Arial"/>
                <w:sz w:val="22"/>
                <w:szCs w:val="22"/>
              </w:rPr>
              <w:t>3</w:t>
            </w:r>
            <w:r>
              <w:rPr>
                <w:rFonts w:cs="Arial"/>
                <w:sz w:val="22"/>
                <w:szCs w:val="22"/>
              </w:rPr>
              <w:t xml:space="preserve"> str.</w:t>
            </w:r>
            <w:r w:rsidRPr="00072CDD">
              <w:rPr>
                <w:rFonts w:cs="Arial"/>
                <w:sz w:val="22"/>
                <w:szCs w:val="22"/>
              </w:rPr>
              <w:t xml:space="preserve"> </w:t>
            </w:r>
            <w:r>
              <w:rPr>
                <w:rFonts w:cs="Arial"/>
                <w:sz w:val="22"/>
                <w:szCs w:val="22"/>
              </w:rPr>
              <w:t>-</w:t>
            </w:r>
          </w:p>
        </w:tc>
        <w:tc>
          <w:tcPr>
            <w:tcW w:w="6797" w:type="dxa"/>
          </w:tcPr>
          <w:p w14:paraId="19B8B5A0" w14:textId="2509CC7F" w:rsidR="007F2B6C" w:rsidRPr="00072CDD" w:rsidRDefault="007F2B6C" w:rsidP="00072CDD">
            <w:pPr>
              <w:rPr>
                <w:rFonts w:cs="Arial"/>
                <w:sz w:val="22"/>
                <w:szCs w:val="22"/>
              </w:rPr>
            </w:pPr>
            <w:r w:rsidRPr="00072CDD">
              <w:rPr>
                <w:rFonts w:cs="Arial"/>
                <w:color w:val="000000" w:themeColor="text1"/>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r>
              <w:rPr>
                <w:rFonts w:cs="Arial"/>
                <w:color w:val="000000" w:themeColor="text1"/>
                <w:sz w:val="22"/>
                <w:szCs w:val="22"/>
              </w:rPr>
              <w:t>.</w:t>
            </w:r>
          </w:p>
        </w:tc>
      </w:tr>
    </w:tbl>
    <w:bookmarkEnd w:id="1"/>
    <w:p w14:paraId="0D300FC6" w14:textId="77777777" w:rsidR="00545828" w:rsidRPr="00993A1D" w:rsidRDefault="00CA7116" w:rsidP="00545828">
      <w:pPr>
        <w:pStyle w:val="NormalnyWeb"/>
        <w:spacing w:before="0" w:beforeAutospacing="0" w:after="0" w:afterAutospacing="0"/>
        <w:ind w:left="3432" w:firstLine="108"/>
        <w:jc w:val="center"/>
        <w:rPr>
          <w:rFonts w:ascii="Arial" w:hAnsi="Arial" w:cs="Arial"/>
          <w:b/>
          <w:bCs/>
          <w:sz w:val="22"/>
          <w:szCs w:val="22"/>
        </w:rPr>
      </w:pPr>
      <w:r w:rsidRPr="00993A1D">
        <w:rPr>
          <w:rFonts w:ascii="Arial" w:hAnsi="Arial" w:cs="Arial"/>
          <w:i/>
          <w:iCs/>
          <w:sz w:val="22"/>
          <w:szCs w:val="22"/>
        </w:rPr>
        <w:t xml:space="preserve">                                 </w:t>
      </w:r>
      <w:r w:rsidRPr="00993A1D">
        <w:rPr>
          <w:rFonts w:ascii="Arial" w:hAnsi="Arial" w:cs="Arial"/>
          <w:i/>
          <w:iCs/>
          <w:sz w:val="22"/>
          <w:szCs w:val="22"/>
        </w:rPr>
        <w:tab/>
      </w:r>
      <w:r w:rsidRPr="00993A1D">
        <w:rPr>
          <w:rFonts w:ascii="Arial" w:hAnsi="Arial" w:cs="Arial"/>
          <w:b/>
          <w:bCs/>
          <w:sz w:val="22"/>
          <w:szCs w:val="22"/>
        </w:rPr>
        <w:tab/>
      </w:r>
      <w:r w:rsidR="00545828" w:rsidRPr="00993A1D">
        <w:rPr>
          <w:rFonts w:ascii="Arial" w:hAnsi="Arial" w:cs="Arial"/>
          <w:b/>
          <w:bCs/>
          <w:sz w:val="22"/>
          <w:szCs w:val="22"/>
        </w:rPr>
        <w:t xml:space="preserve">                                                           </w:t>
      </w:r>
    </w:p>
    <w:p w14:paraId="141A22D3" w14:textId="28B49310" w:rsidR="000B6E47" w:rsidRPr="00060A3D" w:rsidRDefault="003D3F65" w:rsidP="007F2B6C">
      <w:pPr>
        <w:spacing w:line="360" w:lineRule="auto"/>
        <w:jc w:val="center"/>
        <w:rPr>
          <w:rFonts w:cs="Arial"/>
          <w:b/>
          <w:bCs/>
          <w:sz w:val="22"/>
          <w:szCs w:val="22"/>
        </w:rPr>
      </w:pPr>
      <w:r w:rsidRPr="00060A3D">
        <w:rPr>
          <w:rFonts w:cs="Arial"/>
          <w:b/>
          <w:bCs/>
          <w:sz w:val="22"/>
          <w:szCs w:val="22"/>
        </w:rPr>
        <w:t xml:space="preserve">                                   </w:t>
      </w:r>
    </w:p>
    <w:p w14:paraId="538CD53A" w14:textId="60146396" w:rsidR="0020152F" w:rsidRPr="00060A3D" w:rsidRDefault="0020152F" w:rsidP="0020152F">
      <w:pPr>
        <w:spacing w:line="600" w:lineRule="auto"/>
        <w:ind w:left="4678"/>
        <w:jc w:val="center"/>
        <w:rPr>
          <w:rFonts w:cs="Arial"/>
          <w:b/>
          <w:bCs/>
          <w:color w:val="000000"/>
          <w:sz w:val="22"/>
          <w:szCs w:val="22"/>
        </w:rPr>
      </w:pPr>
      <w:r w:rsidRPr="00060A3D">
        <w:rPr>
          <w:rFonts w:cs="Arial"/>
          <w:b/>
          <w:bCs/>
          <w:color w:val="000000"/>
          <w:sz w:val="22"/>
          <w:szCs w:val="22"/>
        </w:rPr>
        <w:t>DYREKTOR</w:t>
      </w:r>
    </w:p>
    <w:p w14:paraId="473FC52D" w14:textId="2C03983A" w:rsidR="0020152F" w:rsidRPr="00060A3D" w:rsidRDefault="0020152F" w:rsidP="0020152F">
      <w:pPr>
        <w:ind w:left="4678"/>
        <w:jc w:val="center"/>
        <w:rPr>
          <w:rFonts w:cs="Arial"/>
          <w:b/>
          <w:bCs/>
          <w:color w:val="000000"/>
          <w:sz w:val="22"/>
          <w:szCs w:val="22"/>
        </w:rPr>
      </w:pPr>
      <w:r w:rsidRPr="00060A3D">
        <w:rPr>
          <w:rFonts w:cs="Arial"/>
          <w:b/>
          <w:bCs/>
          <w:color w:val="000000"/>
          <w:sz w:val="22"/>
          <w:szCs w:val="22"/>
        </w:rPr>
        <w:t>Zbigniew PODOSEK</w:t>
      </w:r>
    </w:p>
    <w:p w14:paraId="4024F1DD" w14:textId="36387823" w:rsidR="0020152F" w:rsidRPr="00060A3D" w:rsidRDefault="0020152F" w:rsidP="0020152F">
      <w:pPr>
        <w:ind w:left="4678"/>
        <w:jc w:val="center"/>
        <w:rPr>
          <w:rFonts w:cs="Arial"/>
          <w:b/>
          <w:bCs/>
          <w:color w:val="000000" w:themeColor="text1"/>
          <w:sz w:val="16"/>
          <w:szCs w:val="16"/>
        </w:rPr>
      </w:pPr>
      <w:r w:rsidRPr="00060A3D">
        <w:rPr>
          <w:rFonts w:cs="Arial"/>
          <w:b/>
          <w:bCs/>
          <w:color w:val="000000"/>
          <w:sz w:val="16"/>
          <w:szCs w:val="16"/>
        </w:rPr>
        <w:t>(podpis elektroniczny)</w:t>
      </w:r>
    </w:p>
    <w:p w14:paraId="5E1BC3C7" w14:textId="77777777" w:rsidR="000B6E47" w:rsidRPr="00993A1D" w:rsidRDefault="000B6E47" w:rsidP="0020152F">
      <w:pPr>
        <w:tabs>
          <w:tab w:val="right" w:pos="10204"/>
        </w:tabs>
        <w:ind w:left="4678"/>
        <w:jc w:val="center"/>
        <w:rPr>
          <w:rFonts w:cs="Arial"/>
          <w:color w:val="000000" w:themeColor="text1"/>
          <w:sz w:val="22"/>
          <w:szCs w:val="22"/>
        </w:rPr>
      </w:pPr>
    </w:p>
    <w:p w14:paraId="32A63571" w14:textId="77777777" w:rsidR="000B6E47" w:rsidRPr="00993A1D" w:rsidRDefault="000B6E47" w:rsidP="00E46D64">
      <w:pPr>
        <w:tabs>
          <w:tab w:val="right" w:pos="10204"/>
        </w:tabs>
        <w:jc w:val="center"/>
        <w:rPr>
          <w:rFonts w:cs="Arial"/>
          <w:color w:val="000000" w:themeColor="text1"/>
          <w:sz w:val="22"/>
          <w:szCs w:val="22"/>
        </w:rPr>
      </w:pPr>
    </w:p>
    <w:p w14:paraId="6417EF98" w14:textId="77777777" w:rsidR="000B6E47" w:rsidRPr="00993A1D" w:rsidRDefault="000B6E47" w:rsidP="00E46D64">
      <w:pPr>
        <w:tabs>
          <w:tab w:val="right" w:pos="10204"/>
        </w:tabs>
        <w:jc w:val="center"/>
        <w:rPr>
          <w:rFonts w:cs="Arial"/>
          <w:color w:val="000000" w:themeColor="text1"/>
          <w:sz w:val="22"/>
          <w:szCs w:val="22"/>
        </w:rPr>
      </w:pPr>
    </w:p>
    <w:p w14:paraId="582666F3" w14:textId="77777777" w:rsidR="000B6E47" w:rsidRPr="00993A1D" w:rsidRDefault="000B6E47" w:rsidP="00E46D64">
      <w:pPr>
        <w:tabs>
          <w:tab w:val="right" w:pos="10204"/>
        </w:tabs>
        <w:jc w:val="center"/>
        <w:rPr>
          <w:rFonts w:cs="Arial"/>
          <w:color w:val="000000" w:themeColor="text1"/>
          <w:sz w:val="22"/>
          <w:szCs w:val="22"/>
        </w:rPr>
      </w:pPr>
    </w:p>
    <w:p w14:paraId="1FB9FE31" w14:textId="77777777" w:rsidR="007F2B6C" w:rsidRPr="00993A1D" w:rsidRDefault="007F2B6C" w:rsidP="00E46D64">
      <w:pPr>
        <w:tabs>
          <w:tab w:val="right" w:pos="10204"/>
        </w:tabs>
        <w:jc w:val="center"/>
        <w:rPr>
          <w:rFonts w:cs="Arial"/>
          <w:color w:val="000000" w:themeColor="text1"/>
          <w:sz w:val="22"/>
          <w:szCs w:val="22"/>
        </w:rPr>
      </w:pPr>
    </w:p>
    <w:p w14:paraId="384FBD36" w14:textId="77777777" w:rsidR="000B6E47" w:rsidRDefault="000B6E47" w:rsidP="002D346E">
      <w:pPr>
        <w:tabs>
          <w:tab w:val="right" w:pos="10204"/>
        </w:tabs>
        <w:rPr>
          <w:rFonts w:cs="Arial"/>
          <w:color w:val="000000" w:themeColor="text1"/>
          <w:sz w:val="22"/>
          <w:szCs w:val="22"/>
        </w:rPr>
      </w:pPr>
    </w:p>
    <w:p w14:paraId="5C6041FE" w14:textId="77777777" w:rsidR="0020152F" w:rsidRDefault="0020152F" w:rsidP="002D346E">
      <w:pPr>
        <w:tabs>
          <w:tab w:val="right" w:pos="10204"/>
        </w:tabs>
        <w:rPr>
          <w:rFonts w:cs="Arial"/>
          <w:color w:val="000000" w:themeColor="text1"/>
          <w:sz w:val="22"/>
          <w:szCs w:val="22"/>
        </w:rPr>
      </w:pPr>
    </w:p>
    <w:p w14:paraId="243D99CB" w14:textId="77777777" w:rsidR="0020152F" w:rsidRDefault="0020152F" w:rsidP="002D346E">
      <w:pPr>
        <w:tabs>
          <w:tab w:val="right" w:pos="10204"/>
        </w:tabs>
        <w:rPr>
          <w:rFonts w:cs="Arial"/>
          <w:color w:val="000000" w:themeColor="text1"/>
          <w:sz w:val="22"/>
          <w:szCs w:val="22"/>
        </w:rPr>
      </w:pPr>
    </w:p>
    <w:p w14:paraId="76EDB1E4" w14:textId="77777777" w:rsidR="0020152F" w:rsidRDefault="0020152F" w:rsidP="002D346E">
      <w:pPr>
        <w:tabs>
          <w:tab w:val="right" w:pos="10204"/>
        </w:tabs>
        <w:rPr>
          <w:rFonts w:cs="Arial"/>
          <w:color w:val="000000" w:themeColor="text1"/>
          <w:sz w:val="22"/>
          <w:szCs w:val="22"/>
        </w:rPr>
      </w:pPr>
    </w:p>
    <w:p w14:paraId="66A05F7F" w14:textId="77777777" w:rsidR="0020152F" w:rsidRDefault="0020152F" w:rsidP="002D346E">
      <w:pPr>
        <w:tabs>
          <w:tab w:val="right" w:pos="10204"/>
        </w:tabs>
        <w:rPr>
          <w:rFonts w:cs="Arial"/>
          <w:color w:val="000000" w:themeColor="text1"/>
          <w:sz w:val="22"/>
          <w:szCs w:val="22"/>
        </w:rPr>
      </w:pPr>
    </w:p>
    <w:p w14:paraId="0F4B5931" w14:textId="77777777" w:rsidR="0020152F" w:rsidRDefault="0020152F" w:rsidP="002D346E">
      <w:pPr>
        <w:tabs>
          <w:tab w:val="right" w:pos="10204"/>
        </w:tabs>
        <w:rPr>
          <w:rFonts w:cs="Arial"/>
          <w:color w:val="000000" w:themeColor="text1"/>
          <w:sz w:val="22"/>
          <w:szCs w:val="22"/>
        </w:rPr>
      </w:pPr>
    </w:p>
    <w:p w14:paraId="72EE0BD6" w14:textId="77777777" w:rsidR="0020152F" w:rsidRDefault="0020152F" w:rsidP="002D346E">
      <w:pPr>
        <w:tabs>
          <w:tab w:val="right" w:pos="10204"/>
        </w:tabs>
        <w:rPr>
          <w:rFonts w:cs="Arial"/>
          <w:color w:val="000000" w:themeColor="text1"/>
          <w:sz w:val="22"/>
          <w:szCs w:val="22"/>
        </w:rPr>
      </w:pPr>
    </w:p>
    <w:p w14:paraId="58A661E8" w14:textId="77777777" w:rsidR="0020152F" w:rsidRDefault="0020152F" w:rsidP="002D346E">
      <w:pPr>
        <w:tabs>
          <w:tab w:val="right" w:pos="10204"/>
        </w:tabs>
        <w:rPr>
          <w:rFonts w:cs="Arial"/>
          <w:color w:val="000000" w:themeColor="text1"/>
          <w:sz w:val="22"/>
          <w:szCs w:val="22"/>
        </w:rPr>
      </w:pPr>
    </w:p>
    <w:p w14:paraId="5F0503EB" w14:textId="77777777" w:rsidR="0020152F" w:rsidRDefault="0020152F" w:rsidP="002D346E">
      <w:pPr>
        <w:tabs>
          <w:tab w:val="right" w:pos="10204"/>
        </w:tabs>
        <w:rPr>
          <w:rFonts w:cs="Arial"/>
          <w:color w:val="000000" w:themeColor="text1"/>
          <w:sz w:val="22"/>
          <w:szCs w:val="22"/>
        </w:rPr>
      </w:pPr>
    </w:p>
    <w:p w14:paraId="29CD188E" w14:textId="77777777" w:rsidR="0039353A" w:rsidRDefault="0039353A" w:rsidP="00E46D64">
      <w:pPr>
        <w:tabs>
          <w:tab w:val="right" w:pos="10204"/>
        </w:tabs>
        <w:jc w:val="center"/>
        <w:rPr>
          <w:rFonts w:cs="Arial"/>
          <w:color w:val="000000" w:themeColor="text1"/>
          <w:sz w:val="22"/>
          <w:szCs w:val="22"/>
        </w:rPr>
      </w:pPr>
    </w:p>
    <w:p w14:paraId="2A48F1DE" w14:textId="77777777" w:rsidR="0039353A" w:rsidRDefault="0039353A" w:rsidP="00E46D64">
      <w:pPr>
        <w:tabs>
          <w:tab w:val="right" w:pos="10204"/>
        </w:tabs>
        <w:jc w:val="center"/>
        <w:rPr>
          <w:rFonts w:cs="Arial"/>
          <w:color w:val="000000" w:themeColor="text1"/>
          <w:sz w:val="22"/>
          <w:szCs w:val="22"/>
        </w:rPr>
      </w:pPr>
    </w:p>
    <w:p w14:paraId="2F1C50DE" w14:textId="77777777" w:rsidR="0039353A" w:rsidRDefault="0039353A" w:rsidP="00E46D64">
      <w:pPr>
        <w:tabs>
          <w:tab w:val="right" w:pos="10204"/>
        </w:tabs>
        <w:jc w:val="center"/>
        <w:rPr>
          <w:rFonts w:cs="Arial"/>
          <w:color w:val="000000" w:themeColor="text1"/>
          <w:sz w:val="22"/>
          <w:szCs w:val="22"/>
        </w:rPr>
      </w:pPr>
    </w:p>
    <w:p w14:paraId="6768A58A" w14:textId="77777777" w:rsidR="0039353A" w:rsidRDefault="0039353A" w:rsidP="00E46D64">
      <w:pPr>
        <w:tabs>
          <w:tab w:val="right" w:pos="10204"/>
        </w:tabs>
        <w:jc w:val="center"/>
        <w:rPr>
          <w:rFonts w:cs="Arial"/>
          <w:color w:val="000000" w:themeColor="text1"/>
          <w:sz w:val="22"/>
          <w:szCs w:val="22"/>
        </w:rPr>
      </w:pPr>
    </w:p>
    <w:p w14:paraId="5AC8F934" w14:textId="77777777" w:rsidR="0039353A" w:rsidRDefault="0039353A" w:rsidP="002D346E">
      <w:pPr>
        <w:tabs>
          <w:tab w:val="right" w:pos="10204"/>
        </w:tabs>
        <w:rPr>
          <w:rFonts w:cs="Arial"/>
          <w:color w:val="000000" w:themeColor="text1"/>
          <w:sz w:val="22"/>
          <w:szCs w:val="22"/>
        </w:rPr>
      </w:pPr>
    </w:p>
    <w:p w14:paraId="179A4107" w14:textId="77777777" w:rsidR="00A74E51" w:rsidRDefault="00A74E51" w:rsidP="002D346E">
      <w:pPr>
        <w:tabs>
          <w:tab w:val="right" w:pos="10204"/>
        </w:tabs>
        <w:rPr>
          <w:rFonts w:cs="Arial"/>
          <w:color w:val="000000" w:themeColor="text1"/>
          <w:sz w:val="22"/>
          <w:szCs w:val="22"/>
        </w:rPr>
      </w:pPr>
    </w:p>
    <w:p w14:paraId="62FC969B" w14:textId="77777777" w:rsidR="00A74E51" w:rsidRDefault="00A74E51" w:rsidP="002D346E">
      <w:pPr>
        <w:tabs>
          <w:tab w:val="right" w:pos="10204"/>
        </w:tabs>
        <w:rPr>
          <w:rFonts w:cs="Arial"/>
          <w:color w:val="000000" w:themeColor="text1"/>
          <w:sz w:val="22"/>
          <w:szCs w:val="22"/>
        </w:rPr>
      </w:pPr>
    </w:p>
    <w:p w14:paraId="739C5AC7" w14:textId="77777777" w:rsidR="00A74E51" w:rsidRDefault="00A74E51" w:rsidP="002D346E">
      <w:pPr>
        <w:tabs>
          <w:tab w:val="right" w:pos="10204"/>
        </w:tabs>
        <w:rPr>
          <w:rFonts w:cs="Arial"/>
          <w:color w:val="000000" w:themeColor="text1"/>
          <w:sz w:val="22"/>
          <w:szCs w:val="22"/>
        </w:rPr>
      </w:pPr>
    </w:p>
    <w:p w14:paraId="2E5C95E7" w14:textId="77777777" w:rsidR="00A74E51" w:rsidRDefault="00A74E51" w:rsidP="002D346E">
      <w:pPr>
        <w:tabs>
          <w:tab w:val="right" w:pos="10204"/>
        </w:tabs>
        <w:rPr>
          <w:rFonts w:cs="Arial"/>
          <w:color w:val="000000" w:themeColor="text1"/>
          <w:sz w:val="22"/>
          <w:szCs w:val="22"/>
        </w:rPr>
      </w:pPr>
    </w:p>
    <w:p w14:paraId="71CA0766" w14:textId="77777777" w:rsidR="00A74E51" w:rsidRDefault="00A74E51" w:rsidP="002D346E">
      <w:pPr>
        <w:tabs>
          <w:tab w:val="right" w:pos="10204"/>
        </w:tabs>
        <w:rPr>
          <w:rFonts w:cs="Arial"/>
          <w:color w:val="000000" w:themeColor="text1"/>
          <w:sz w:val="22"/>
          <w:szCs w:val="22"/>
        </w:rPr>
      </w:pPr>
    </w:p>
    <w:p w14:paraId="3BF00147" w14:textId="4A922EB3" w:rsidR="007F2B6C" w:rsidRPr="005D0D61" w:rsidRDefault="007F2B6C" w:rsidP="002D346E">
      <w:pPr>
        <w:tabs>
          <w:tab w:val="right" w:pos="10204"/>
        </w:tabs>
        <w:rPr>
          <w:rFonts w:cs="Arial"/>
          <w:color w:val="000000" w:themeColor="text1"/>
          <w:sz w:val="16"/>
          <w:szCs w:val="16"/>
        </w:rPr>
      </w:pPr>
      <w:r w:rsidRPr="005D0D61">
        <w:rPr>
          <w:rFonts w:cs="Arial"/>
          <w:color w:val="000000" w:themeColor="text1"/>
          <w:sz w:val="16"/>
          <w:szCs w:val="16"/>
        </w:rPr>
        <w:t>Opracowała:</w:t>
      </w:r>
    </w:p>
    <w:p w14:paraId="7F863136" w14:textId="42E0A580" w:rsidR="007F2B6C" w:rsidRPr="005D0D61" w:rsidRDefault="00A64AEB" w:rsidP="002D346E">
      <w:pPr>
        <w:tabs>
          <w:tab w:val="right" w:pos="10204"/>
        </w:tabs>
        <w:rPr>
          <w:rFonts w:cs="Arial"/>
          <w:color w:val="000000" w:themeColor="text1"/>
          <w:sz w:val="16"/>
          <w:szCs w:val="16"/>
        </w:rPr>
      </w:pPr>
      <w:r>
        <w:rPr>
          <w:rFonts w:cs="Arial"/>
          <w:color w:val="000000" w:themeColor="text1"/>
          <w:sz w:val="16"/>
          <w:szCs w:val="16"/>
        </w:rPr>
        <w:t>Aleksandra Fijołek</w:t>
      </w:r>
    </w:p>
    <w:p w14:paraId="6E06966D" w14:textId="0DDF1AC0" w:rsidR="007F2B6C" w:rsidRPr="005D0D61" w:rsidRDefault="00B1420D" w:rsidP="007F2B6C">
      <w:pPr>
        <w:tabs>
          <w:tab w:val="right" w:pos="10204"/>
        </w:tabs>
        <w:rPr>
          <w:rFonts w:cs="Arial"/>
          <w:color w:val="000000" w:themeColor="text1"/>
          <w:sz w:val="16"/>
          <w:szCs w:val="16"/>
        </w:rPr>
      </w:pPr>
      <w:r>
        <w:rPr>
          <w:rFonts w:cs="Arial"/>
          <w:color w:val="000000" w:themeColor="text1"/>
          <w:sz w:val="16"/>
          <w:szCs w:val="16"/>
        </w:rPr>
        <w:t>24</w:t>
      </w:r>
      <w:r w:rsidR="007F2B6C" w:rsidRPr="005D0D61">
        <w:rPr>
          <w:rFonts w:cs="Arial"/>
          <w:color w:val="000000" w:themeColor="text1"/>
          <w:sz w:val="16"/>
          <w:szCs w:val="16"/>
        </w:rPr>
        <w:t>.</w:t>
      </w:r>
      <w:r w:rsidR="00A64AEB">
        <w:rPr>
          <w:rFonts w:cs="Arial"/>
          <w:color w:val="000000" w:themeColor="text1"/>
          <w:sz w:val="16"/>
          <w:szCs w:val="16"/>
        </w:rPr>
        <w:t>02</w:t>
      </w:r>
      <w:r w:rsidR="007F2B6C" w:rsidRPr="005D0D61">
        <w:rPr>
          <w:rFonts w:cs="Arial"/>
          <w:color w:val="000000" w:themeColor="text1"/>
          <w:sz w:val="16"/>
          <w:szCs w:val="16"/>
        </w:rPr>
        <w:t>.202</w:t>
      </w:r>
      <w:r w:rsidR="00A64AEB">
        <w:rPr>
          <w:rFonts w:cs="Arial"/>
          <w:color w:val="000000" w:themeColor="text1"/>
          <w:sz w:val="16"/>
          <w:szCs w:val="16"/>
        </w:rPr>
        <w:t>6</w:t>
      </w:r>
      <w:r w:rsidR="007F2B6C" w:rsidRPr="005D0D61">
        <w:rPr>
          <w:rFonts w:cs="Arial"/>
          <w:color w:val="000000" w:themeColor="text1"/>
          <w:sz w:val="16"/>
          <w:szCs w:val="16"/>
        </w:rPr>
        <w:t xml:space="preserve"> r.</w:t>
      </w:r>
    </w:p>
    <w:p w14:paraId="372354A5" w14:textId="0FC494D6" w:rsidR="007F2B6C" w:rsidRDefault="007F2B6C" w:rsidP="007F2B6C">
      <w:pPr>
        <w:tabs>
          <w:tab w:val="right" w:pos="10204"/>
        </w:tabs>
        <w:rPr>
          <w:rFonts w:cs="Arial"/>
          <w:color w:val="000000" w:themeColor="text1"/>
          <w:sz w:val="16"/>
          <w:szCs w:val="16"/>
        </w:rPr>
      </w:pPr>
      <w:r w:rsidRPr="005D0D61">
        <w:rPr>
          <w:rFonts w:cs="Arial"/>
          <w:color w:val="000000" w:themeColor="text1"/>
          <w:sz w:val="16"/>
          <w:szCs w:val="16"/>
        </w:rPr>
        <w:t xml:space="preserve">T: </w:t>
      </w:r>
      <w:r w:rsidR="005D0D61" w:rsidRPr="005D0D61">
        <w:rPr>
          <w:rFonts w:cs="Arial"/>
          <w:color w:val="000000" w:themeColor="text1"/>
          <w:sz w:val="16"/>
          <w:szCs w:val="16"/>
        </w:rPr>
        <w:t>28</w:t>
      </w:r>
      <w:r w:rsidR="00611FAB">
        <w:rPr>
          <w:rFonts w:cs="Arial"/>
          <w:color w:val="000000" w:themeColor="text1"/>
          <w:sz w:val="16"/>
          <w:szCs w:val="16"/>
        </w:rPr>
        <w:t>15</w:t>
      </w:r>
      <w:r w:rsidR="005D0D61" w:rsidRPr="005D0D61">
        <w:rPr>
          <w:rFonts w:cs="Arial"/>
          <w:color w:val="000000" w:themeColor="text1"/>
          <w:sz w:val="16"/>
          <w:szCs w:val="16"/>
        </w:rPr>
        <w:t>.</w:t>
      </w:r>
      <w:r w:rsidR="00611FAB">
        <w:rPr>
          <w:rFonts w:cs="Arial"/>
          <w:color w:val="000000" w:themeColor="text1"/>
          <w:sz w:val="16"/>
          <w:szCs w:val="16"/>
        </w:rPr>
        <w:t>7</w:t>
      </w:r>
      <w:r w:rsidR="005D0D61" w:rsidRPr="005D0D61">
        <w:rPr>
          <w:rFonts w:cs="Arial"/>
          <w:color w:val="000000" w:themeColor="text1"/>
          <w:sz w:val="16"/>
          <w:szCs w:val="16"/>
        </w:rPr>
        <w:t>.202</w:t>
      </w:r>
      <w:r w:rsidR="00611FAB">
        <w:rPr>
          <w:rFonts w:cs="Arial"/>
          <w:color w:val="000000" w:themeColor="text1"/>
          <w:sz w:val="16"/>
          <w:szCs w:val="16"/>
        </w:rPr>
        <w:t>6</w:t>
      </w:r>
      <w:r w:rsidR="005D0D61" w:rsidRPr="005D0D61">
        <w:rPr>
          <w:rFonts w:cs="Arial"/>
          <w:color w:val="000000" w:themeColor="text1"/>
          <w:sz w:val="16"/>
          <w:szCs w:val="16"/>
        </w:rPr>
        <w:t>.</w:t>
      </w:r>
      <w:r w:rsidR="00611FAB">
        <w:rPr>
          <w:rFonts w:cs="Arial"/>
          <w:color w:val="000000" w:themeColor="text1"/>
          <w:sz w:val="16"/>
          <w:szCs w:val="16"/>
        </w:rPr>
        <w:t>AF</w:t>
      </w:r>
    </w:p>
    <w:p w14:paraId="170A8DB1" w14:textId="77777777" w:rsidR="007F2B6C" w:rsidRDefault="007F2B6C" w:rsidP="007F2B6C">
      <w:pPr>
        <w:tabs>
          <w:tab w:val="right" w:pos="10204"/>
        </w:tabs>
        <w:rPr>
          <w:rFonts w:cs="Arial"/>
          <w:color w:val="000000" w:themeColor="text1"/>
          <w:sz w:val="16"/>
          <w:szCs w:val="16"/>
        </w:rPr>
      </w:pPr>
    </w:p>
    <w:p w14:paraId="2E4CA031" w14:textId="77777777" w:rsidR="008407AD" w:rsidRDefault="008407AD" w:rsidP="002D346E">
      <w:pPr>
        <w:rPr>
          <w:rFonts w:eastAsiaTheme="minorHAnsi" w:cs="Arial"/>
          <w:color w:val="C00000"/>
          <w:sz w:val="16"/>
          <w:szCs w:val="16"/>
        </w:rPr>
      </w:pPr>
    </w:p>
    <w:p w14:paraId="3A9B0E50" w14:textId="77777777" w:rsidR="008407AD" w:rsidRDefault="008407AD" w:rsidP="002D346E">
      <w:pPr>
        <w:rPr>
          <w:rFonts w:eastAsiaTheme="minorHAnsi" w:cs="Arial"/>
          <w:color w:val="C00000"/>
          <w:sz w:val="16"/>
          <w:szCs w:val="16"/>
        </w:rPr>
      </w:pPr>
    </w:p>
    <w:p w14:paraId="408A5B39" w14:textId="77777777" w:rsidR="008407AD" w:rsidRDefault="008407AD" w:rsidP="002D346E">
      <w:pPr>
        <w:rPr>
          <w:rFonts w:eastAsiaTheme="minorHAnsi" w:cs="Arial"/>
          <w:color w:val="C00000"/>
          <w:sz w:val="16"/>
          <w:szCs w:val="16"/>
        </w:rPr>
      </w:pPr>
    </w:p>
    <w:p w14:paraId="55789491" w14:textId="77777777" w:rsidR="008407AD" w:rsidRPr="00993A1D" w:rsidRDefault="008407AD" w:rsidP="002D346E">
      <w:pPr>
        <w:rPr>
          <w:rFonts w:cs="Arial"/>
          <w:i/>
          <w:iCs/>
          <w:sz w:val="22"/>
          <w:szCs w:val="22"/>
        </w:rPr>
      </w:pPr>
    </w:p>
    <w:p w14:paraId="6974168D" w14:textId="2A4E2785" w:rsidR="00CA7116" w:rsidRPr="00993A1D" w:rsidRDefault="00CA7116" w:rsidP="00CA7116">
      <w:pPr>
        <w:jc w:val="right"/>
        <w:rPr>
          <w:rFonts w:cs="Arial"/>
          <w:sz w:val="22"/>
          <w:szCs w:val="22"/>
        </w:rPr>
      </w:pPr>
      <w:r w:rsidRPr="00993A1D">
        <w:rPr>
          <w:rFonts w:cs="Arial"/>
          <w:i/>
          <w:iCs/>
          <w:sz w:val="22"/>
          <w:szCs w:val="22"/>
        </w:rPr>
        <w:t>Załącznik nr 1 do Zaproszenia do składania ofert</w:t>
      </w:r>
      <w:r w:rsidRPr="00993A1D">
        <w:rPr>
          <w:rFonts w:cs="Arial"/>
          <w:sz w:val="22"/>
          <w:szCs w:val="22"/>
        </w:rPr>
        <w:t xml:space="preserve"> </w:t>
      </w:r>
    </w:p>
    <w:p w14:paraId="259201E8" w14:textId="77777777" w:rsidR="00CA7116" w:rsidRPr="00993A1D" w:rsidRDefault="00CA7116" w:rsidP="00CA7116">
      <w:pPr>
        <w:jc w:val="right"/>
        <w:rPr>
          <w:rFonts w:cs="Arial"/>
          <w:sz w:val="22"/>
          <w:szCs w:val="22"/>
        </w:rPr>
      </w:pPr>
    </w:p>
    <w:p w14:paraId="6DE069FD" w14:textId="71B3F23C" w:rsidR="000B6E47" w:rsidRPr="008A2FB3" w:rsidRDefault="00CA7116" w:rsidP="008A2FB3">
      <w:pPr>
        <w:spacing w:line="360" w:lineRule="auto"/>
        <w:jc w:val="right"/>
        <w:rPr>
          <w:rFonts w:cs="Arial"/>
          <w:sz w:val="22"/>
          <w:szCs w:val="22"/>
        </w:rPr>
      </w:pPr>
      <w:r w:rsidRPr="00993A1D">
        <w:rPr>
          <w:rFonts w:cs="Arial"/>
          <w:sz w:val="22"/>
          <w:szCs w:val="22"/>
        </w:rPr>
        <w:t xml:space="preserve">                                              …………………, dnia ……………</w:t>
      </w:r>
    </w:p>
    <w:p w14:paraId="554EF017" w14:textId="77777777" w:rsidR="000B6E47" w:rsidRPr="00993A1D" w:rsidRDefault="000B6E47" w:rsidP="000B6E47">
      <w:pPr>
        <w:rPr>
          <w:rFonts w:cs="Arial"/>
          <w:sz w:val="22"/>
          <w:szCs w:val="22"/>
          <w:lang w:val="x-none" w:eastAsia="x-none"/>
        </w:rPr>
      </w:pPr>
    </w:p>
    <w:p w14:paraId="1C0E7A59" w14:textId="77777777" w:rsidR="001F0D91" w:rsidRPr="00B60869" w:rsidRDefault="001F0D91" w:rsidP="001F0D91">
      <w:pPr>
        <w:spacing w:line="360" w:lineRule="auto"/>
        <w:ind w:left="851" w:hanging="851"/>
        <w:jc w:val="center"/>
        <w:rPr>
          <w:rFonts w:cs="Arial"/>
          <w:b/>
          <w:sz w:val="22"/>
          <w:szCs w:val="22"/>
          <w:lang w:eastAsia="en-US"/>
        </w:rPr>
      </w:pPr>
      <w:proofErr w:type="gramStart"/>
      <w:r w:rsidRPr="00B60869">
        <w:rPr>
          <w:rFonts w:cs="Arial"/>
          <w:b/>
          <w:sz w:val="22"/>
          <w:szCs w:val="22"/>
          <w:lang w:eastAsia="en-US"/>
        </w:rPr>
        <w:t>FORMULARZ  OFERTOWY</w:t>
      </w:r>
      <w:proofErr w:type="gramEnd"/>
    </w:p>
    <w:p w14:paraId="72785E34" w14:textId="02F73ED9" w:rsidR="001F0D91" w:rsidRPr="00B60869" w:rsidRDefault="001F0D91" w:rsidP="001F0D91">
      <w:pPr>
        <w:shd w:val="clear" w:color="auto" w:fill="FFFFFF"/>
        <w:tabs>
          <w:tab w:val="left" w:pos="-2835"/>
        </w:tabs>
        <w:jc w:val="center"/>
        <w:rPr>
          <w:rFonts w:cs="Arial"/>
          <w:b/>
          <w:sz w:val="22"/>
          <w:szCs w:val="22"/>
          <w:lang w:eastAsia="en-US"/>
        </w:rPr>
      </w:pPr>
      <w:r w:rsidRPr="00B60869">
        <w:rPr>
          <w:rFonts w:cs="Arial"/>
          <w:b/>
          <w:sz w:val="22"/>
          <w:szCs w:val="22"/>
          <w:lang w:eastAsia="en-US"/>
        </w:rPr>
        <w:t xml:space="preserve">  </w:t>
      </w:r>
      <w:r w:rsidR="0020152F">
        <w:rPr>
          <w:rFonts w:cs="Arial"/>
          <w:b/>
          <w:sz w:val="22"/>
          <w:szCs w:val="22"/>
          <w:lang w:eastAsia="en-US"/>
        </w:rPr>
        <w:tab/>
        <w:t xml:space="preserve">ŚWIADCZENIE USŁUGI DOSTĘPU DO SIECI INTERNET 500/500 </w:t>
      </w:r>
      <w:proofErr w:type="spellStart"/>
      <w:r w:rsidR="0020152F">
        <w:rPr>
          <w:rFonts w:cs="Arial"/>
          <w:b/>
          <w:sz w:val="22"/>
          <w:szCs w:val="22"/>
          <w:lang w:eastAsia="en-US"/>
        </w:rPr>
        <w:t>MBit</w:t>
      </w:r>
      <w:proofErr w:type="spellEnd"/>
      <w:r w:rsidR="0020152F">
        <w:rPr>
          <w:rFonts w:cs="Arial"/>
          <w:b/>
          <w:sz w:val="22"/>
          <w:szCs w:val="22"/>
          <w:lang w:eastAsia="en-US"/>
        </w:rPr>
        <w:t>/s</w:t>
      </w:r>
    </w:p>
    <w:p w14:paraId="0EC2E1BC" w14:textId="77777777" w:rsidR="001F0D91" w:rsidRPr="00B60869" w:rsidRDefault="001F0D91" w:rsidP="001F0D91">
      <w:pPr>
        <w:shd w:val="clear" w:color="auto" w:fill="FFFFFF"/>
        <w:tabs>
          <w:tab w:val="left" w:pos="-2835"/>
        </w:tabs>
        <w:jc w:val="center"/>
        <w:rPr>
          <w:rFonts w:cs="Arial"/>
          <w:b/>
          <w:bCs/>
          <w:szCs w:val="24"/>
          <w:lang w:eastAsia="en-US"/>
        </w:rPr>
      </w:pPr>
    </w:p>
    <w:p w14:paraId="655AB20D" w14:textId="77777777" w:rsidR="001F0D91" w:rsidRPr="00B60869" w:rsidRDefault="001F0D91" w:rsidP="001F0D91">
      <w:pPr>
        <w:spacing w:line="480" w:lineRule="auto"/>
        <w:jc w:val="both"/>
        <w:rPr>
          <w:rFonts w:cs="Arial"/>
          <w:sz w:val="22"/>
          <w:szCs w:val="22"/>
        </w:rPr>
      </w:pPr>
      <w:r w:rsidRPr="00B60869">
        <w:rPr>
          <w:rFonts w:cs="Arial"/>
          <w:sz w:val="22"/>
          <w:szCs w:val="22"/>
        </w:rPr>
        <w:t xml:space="preserve">Nazwa </w:t>
      </w:r>
      <w:proofErr w:type="gramStart"/>
      <w:r w:rsidRPr="00B60869">
        <w:rPr>
          <w:rFonts w:cs="Arial"/>
          <w:sz w:val="22"/>
          <w:szCs w:val="22"/>
        </w:rPr>
        <w:t>firmy  ......................................................................................................................</w:t>
      </w:r>
      <w:proofErr w:type="gramEnd"/>
    </w:p>
    <w:p w14:paraId="636D84DF" w14:textId="77777777" w:rsidR="001F0D91" w:rsidRPr="00B60869" w:rsidRDefault="001F0D91" w:rsidP="001F0D91">
      <w:pPr>
        <w:spacing w:line="480" w:lineRule="auto"/>
        <w:jc w:val="both"/>
        <w:rPr>
          <w:rFonts w:cs="Arial"/>
          <w:sz w:val="22"/>
          <w:szCs w:val="22"/>
        </w:rPr>
      </w:pPr>
      <w:r w:rsidRPr="00B60869">
        <w:rPr>
          <w:rFonts w:cs="Arial"/>
          <w:sz w:val="22"/>
          <w:szCs w:val="22"/>
        </w:rPr>
        <w:t xml:space="preserve">Adres </w:t>
      </w:r>
      <w:proofErr w:type="gramStart"/>
      <w:r w:rsidRPr="00B60869">
        <w:rPr>
          <w:rFonts w:cs="Arial"/>
          <w:sz w:val="22"/>
          <w:szCs w:val="22"/>
        </w:rPr>
        <w:t>firmy  ........................................................................................................................</w:t>
      </w:r>
      <w:proofErr w:type="gramEnd"/>
    </w:p>
    <w:p w14:paraId="7B8F4B48" w14:textId="77777777" w:rsidR="001F0D91" w:rsidRPr="00B60869" w:rsidRDefault="001F0D91" w:rsidP="001F0D91">
      <w:pPr>
        <w:spacing w:line="480" w:lineRule="auto"/>
        <w:jc w:val="both"/>
        <w:rPr>
          <w:rFonts w:cs="Arial"/>
          <w:sz w:val="22"/>
          <w:szCs w:val="22"/>
          <w:lang w:val="sv-SE"/>
        </w:rPr>
      </w:pPr>
      <w:r w:rsidRPr="00B60869">
        <w:rPr>
          <w:rFonts w:cs="Arial"/>
          <w:sz w:val="22"/>
          <w:szCs w:val="22"/>
          <w:lang w:val="sv-SE"/>
        </w:rPr>
        <w:t>Numer NIP ........................................................, Numer REGON ......................................</w:t>
      </w:r>
    </w:p>
    <w:p w14:paraId="4347F50E" w14:textId="77777777" w:rsidR="001F0D91" w:rsidRPr="00B60869" w:rsidRDefault="001F0D91" w:rsidP="001F0D91">
      <w:pPr>
        <w:spacing w:line="480" w:lineRule="auto"/>
        <w:jc w:val="both"/>
        <w:rPr>
          <w:rFonts w:cs="Arial"/>
          <w:sz w:val="22"/>
          <w:szCs w:val="22"/>
          <w:lang w:val="en-US"/>
        </w:rPr>
      </w:pPr>
      <w:proofErr w:type="spellStart"/>
      <w:r w:rsidRPr="00B60869">
        <w:rPr>
          <w:rFonts w:cs="Arial"/>
          <w:sz w:val="22"/>
          <w:szCs w:val="22"/>
          <w:lang w:val="en-US"/>
        </w:rPr>
        <w:t>Numer</w:t>
      </w:r>
      <w:proofErr w:type="spellEnd"/>
      <w:r w:rsidRPr="00B60869">
        <w:rPr>
          <w:rFonts w:cs="Arial"/>
          <w:sz w:val="22"/>
          <w:szCs w:val="22"/>
          <w:lang w:val="en-US"/>
        </w:rPr>
        <w:t xml:space="preserve"> </w:t>
      </w:r>
      <w:proofErr w:type="spellStart"/>
      <w:r w:rsidRPr="00B60869">
        <w:rPr>
          <w:rFonts w:cs="Arial"/>
          <w:sz w:val="22"/>
          <w:szCs w:val="22"/>
          <w:lang w:val="en-US"/>
        </w:rPr>
        <w:t>telefonu</w:t>
      </w:r>
      <w:proofErr w:type="spellEnd"/>
      <w:r w:rsidRPr="00B60869">
        <w:rPr>
          <w:rFonts w:cs="Arial"/>
          <w:sz w:val="22"/>
          <w:szCs w:val="22"/>
          <w:lang w:val="en-US"/>
        </w:rPr>
        <w:t xml:space="preserve"> .......................................... Numer fax. .....................................................</w:t>
      </w:r>
    </w:p>
    <w:p w14:paraId="3A90E324" w14:textId="77777777" w:rsidR="001F0D91" w:rsidRPr="00B60869" w:rsidRDefault="001F0D91" w:rsidP="001F0D91">
      <w:pPr>
        <w:rPr>
          <w:rFonts w:cs="Arial"/>
          <w:sz w:val="22"/>
          <w:szCs w:val="22"/>
          <w:lang w:val="en-US" w:eastAsia="en-US"/>
        </w:rPr>
      </w:pPr>
      <w:r w:rsidRPr="00B60869">
        <w:rPr>
          <w:rFonts w:cs="Arial"/>
          <w:sz w:val="22"/>
          <w:szCs w:val="22"/>
          <w:lang w:val="en-US" w:eastAsia="en-US"/>
        </w:rPr>
        <w:t>e-mail: ……………………….</w:t>
      </w:r>
    </w:p>
    <w:p w14:paraId="6366B9BD" w14:textId="77777777" w:rsidR="001F0D91" w:rsidRPr="00B60869" w:rsidRDefault="001F0D91" w:rsidP="001F0D91">
      <w:pPr>
        <w:ind w:hanging="426"/>
        <w:rPr>
          <w:rFonts w:cs="Arial"/>
          <w:sz w:val="22"/>
          <w:szCs w:val="22"/>
          <w:lang w:val="en-US" w:eastAsia="en-US"/>
        </w:rPr>
      </w:pPr>
    </w:p>
    <w:p w14:paraId="22335B89" w14:textId="5762F73D" w:rsidR="001F0D91" w:rsidRDefault="001F0D91" w:rsidP="001F0D91">
      <w:pPr>
        <w:ind w:hanging="426"/>
        <w:rPr>
          <w:rFonts w:cs="Arial"/>
          <w:b/>
          <w:lang w:eastAsia="en-US"/>
        </w:rPr>
      </w:pPr>
      <w:r w:rsidRPr="00B60869">
        <w:rPr>
          <w:rFonts w:cs="Arial"/>
          <w:b/>
          <w:lang w:eastAsia="en-US"/>
        </w:rPr>
        <w:t>Tabela 1</w:t>
      </w:r>
    </w:p>
    <w:p w14:paraId="4731C1AE" w14:textId="77777777" w:rsidR="00534394" w:rsidRPr="001F0D91" w:rsidRDefault="00534394" w:rsidP="001F0D91">
      <w:pPr>
        <w:ind w:hanging="426"/>
        <w:rPr>
          <w:rFonts w:cs="Arial"/>
          <w:b/>
          <w:lang w:eastAsia="en-US"/>
        </w:rPr>
      </w:pPr>
    </w:p>
    <w:tbl>
      <w:tblPr>
        <w:tblW w:w="9072" w:type="dxa"/>
        <w:tblCellMar>
          <w:left w:w="70" w:type="dxa"/>
          <w:right w:w="70" w:type="dxa"/>
        </w:tblCellMar>
        <w:tblLook w:val="04A0" w:firstRow="1" w:lastRow="0" w:firstColumn="1" w:lastColumn="0" w:noHBand="0" w:noVBand="1"/>
      </w:tblPr>
      <w:tblGrid>
        <w:gridCol w:w="403"/>
        <w:gridCol w:w="2270"/>
        <w:gridCol w:w="4314"/>
        <w:gridCol w:w="2085"/>
      </w:tblGrid>
      <w:tr w:rsidR="007B27AF" w:rsidRPr="00061F6C" w14:paraId="559EB0B3" w14:textId="77777777" w:rsidTr="002A3F9C">
        <w:trPr>
          <w:trHeight w:val="300"/>
        </w:trPr>
        <w:tc>
          <w:tcPr>
            <w:tcW w:w="403" w:type="dxa"/>
            <w:tcBorders>
              <w:top w:val="single" w:sz="4" w:space="0" w:color="auto"/>
              <w:left w:val="single" w:sz="4" w:space="0" w:color="auto"/>
              <w:bottom w:val="single" w:sz="4" w:space="0" w:color="auto"/>
              <w:right w:val="single" w:sz="4" w:space="0" w:color="auto"/>
            </w:tcBorders>
            <w:shd w:val="clear" w:color="000000" w:fill="DAEEF3"/>
            <w:vAlign w:val="center"/>
            <w:hideMark/>
          </w:tcPr>
          <w:p w14:paraId="6C2390E0" w14:textId="77777777" w:rsidR="007B27AF" w:rsidRPr="00061F6C" w:rsidRDefault="007B27AF" w:rsidP="002A3F9C">
            <w:pPr>
              <w:spacing w:before="120" w:after="120"/>
              <w:jc w:val="center"/>
              <w:rPr>
                <w:rFonts w:cs="Arial"/>
                <w:color w:val="000000"/>
                <w:sz w:val="18"/>
                <w:szCs w:val="18"/>
              </w:rPr>
            </w:pPr>
            <w:r>
              <w:rPr>
                <w:rFonts w:cs="Arial"/>
                <w:color w:val="000000"/>
                <w:sz w:val="18"/>
                <w:szCs w:val="18"/>
              </w:rPr>
              <w:t>Lp.</w:t>
            </w:r>
          </w:p>
        </w:tc>
        <w:tc>
          <w:tcPr>
            <w:tcW w:w="2270" w:type="dxa"/>
            <w:tcBorders>
              <w:top w:val="single" w:sz="4" w:space="0" w:color="auto"/>
              <w:left w:val="nil"/>
              <w:bottom w:val="single" w:sz="4" w:space="0" w:color="auto"/>
              <w:right w:val="single" w:sz="4" w:space="0" w:color="auto"/>
            </w:tcBorders>
            <w:shd w:val="clear" w:color="000000" w:fill="DAEEF3"/>
            <w:vAlign w:val="center"/>
            <w:hideMark/>
          </w:tcPr>
          <w:p w14:paraId="2B79CB1A" w14:textId="77777777" w:rsidR="007B27AF" w:rsidRPr="00061F6C" w:rsidRDefault="007B27AF" w:rsidP="002A3F9C">
            <w:pPr>
              <w:spacing w:before="120" w:after="120"/>
              <w:jc w:val="center"/>
              <w:rPr>
                <w:rFonts w:cs="Arial"/>
                <w:color w:val="000000"/>
                <w:sz w:val="18"/>
                <w:szCs w:val="18"/>
              </w:rPr>
            </w:pPr>
            <w:r>
              <w:rPr>
                <w:rFonts w:cs="Arial"/>
                <w:color w:val="000000"/>
                <w:sz w:val="18"/>
                <w:szCs w:val="18"/>
              </w:rPr>
              <w:t>1</w:t>
            </w:r>
          </w:p>
        </w:tc>
        <w:tc>
          <w:tcPr>
            <w:tcW w:w="4314" w:type="dxa"/>
            <w:tcBorders>
              <w:top w:val="single" w:sz="4" w:space="0" w:color="auto"/>
              <w:left w:val="nil"/>
              <w:bottom w:val="single" w:sz="4" w:space="0" w:color="auto"/>
              <w:right w:val="single" w:sz="4" w:space="0" w:color="auto"/>
            </w:tcBorders>
            <w:shd w:val="clear" w:color="000000" w:fill="DAEEF3"/>
            <w:vAlign w:val="center"/>
            <w:hideMark/>
          </w:tcPr>
          <w:p w14:paraId="7A71634F" w14:textId="77777777" w:rsidR="007B27AF" w:rsidRPr="00061F6C" w:rsidRDefault="007B27AF" w:rsidP="002A3F9C">
            <w:pPr>
              <w:spacing w:before="120" w:after="120"/>
              <w:jc w:val="center"/>
              <w:rPr>
                <w:rFonts w:cs="Arial"/>
                <w:color w:val="000000"/>
                <w:sz w:val="18"/>
                <w:szCs w:val="18"/>
              </w:rPr>
            </w:pPr>
            <w:r>
              <w:rPr>
                <w:rFonts w:cs="Arial"/>
                <w:color w:val="000000"/>
                <w:sz w:val="18"/>
                <w:szCs w:val="18"/>
              </w:rPr>
              <w:t>2</w:t>
            </w:r>
          </w:p>
        </w:tc>
        <w:tc>
          <w:tcPr>
            <w:tcW w:w="2085" w:type="dxa"/>
            <w:tcBorders>
              <w:top w:val="single" w:sz="4" w:space="0" w:color="auto"/>
              <w:left w:val="nil"/>
              <w:bottom w:val="single" w:sz="4" w:space="0" w:color="auto"/>
              <w:right w:val="single" w:sz="4" w:space="0" w:color="auto"/>
            </w:tcBorders>
            <w:shd w:val="clear" w:color="000000" w:fill="DAEEF3"/>
            <w:vAlign w:val="center"/>
            <w:hideMark/>
          </w:tcPr>
          <w:p w14:paraId="6AFBB6BF" w14:textId="77777777" w:rsidR="007B27AF" w:rsidRPr="00061F6C" w:rsidRDefault="007B27AF" w:rsidP="002A3F9C">
            <w:pPr>
              <w:spacing w:before="120" w:after="120"/>
              <w:jc w:val="center"/>
              <w:rPr>
                <w:rFonts w:cs="Arial"/>
                <w:color w:val="000000"/>
                <w:sz w:val="18"/>
                <w:szCs w:val="18"/>
              </w:rPr>
            </w:pPr>
            <w:r>
              <w:rPr>
                <w:rFonts w:cs="Arial"/>
                <w:color w:val="000000"/>
                <w:sz w:val="18"/>
                <w:szCs w:val="18"/>
              </w:rPr>
              <w:t>3</w:t>
            </w:r>
          </w:p>
        </w:tc>
      </w:tr>
      <w:tr w:rsidR="007B27AF" w:rsidRPr="00061F6C" w14:paraId="6383E52C" w14:textId="77777777" w:rsidTr="002A3F9C">
        <w:trPr>
          <w:trHeight w:val="450"/>
        </w:trPr>
        <w:tc>
          <w:tcPr>
            <w:tcW w:w="403" w:type="dxa"/>
            <w:tcBorders>
              <w:top w:val="nil"/>
              <w:left w:val="single" w:sz="4" w:space="0" w:color="auto"/>
              <w:bottom w:val="single" w:sz="4" w:space="0" w:color="auto"/>
              <w:right w:val="single" w:sz="4" w:space="0" w:color="auto"/>
            </w:tcBorders>
            <w:shd w:val="clear" w:color="000000" w:fill="E5DFEC"/>
            <w:vAlign w:val="center"/>
            <w:hideMark/>
          </w:tcPr>
          <w:p w14:paraId="43EDB1D9" w14:textId="77777777" w:rsidR="007B27AF" w:rsidRPr="00061F6C" w:rsidRDefault="007B27AF" w:rsidP="002A3F9C">
            <w:pPr>
              <w:spacing w:before="120" w:after="120"/>
              <w:jc w:val="center"/>
              <w:rPr>
                <w:rFonts w:cs="Arial"/>
                <w:color w:val="000000"/>
                <w:sz w:val="18"/>
                <w:szCs w:val="18"/>
              </w:rPr>
            </w:pPr>
            <w:r w:rsidRPr="00061F6C">
              <w:rPr>
                <w:rFonts w:cs="Arial"/>
                <w:color w:val="000000"/>
                <w:sz w:val="18"/>
                <w:szCs w:val="18"/>
                <w:lang w:val="en-US"/>
              </w:rPr>
              <w:t>1</w:t>
            </w:r>
          </w:p>
        </w:tc>
        <w:tc>
          <w:tcPr>
            <w:tcW w:w="2270" w:type="dxa"/>
            <w:vMerge w:val="restart"/>
            <w:tcBorders>
              <w:top w:val="nil"/>
              <w:left w:val="single" w:sz="4" w:space="0" w:color="auto"/>
              <w:bottom w:val="single" w:sz="4" w:space="0" w:color="auto"/>
              <w:right w:val="single" w:sz="4" w:space="0" w:color="auto"/>
            </w:tcBorders>
            <w:shd w:val="clear" w:color="000000" w:fill="DAEEF3"/>
            <w:vAlign w:val="center"/>
            <w:hideMark/>
          </w:tcPr>
          <w:p w14:paraId="1AD074B7" w14:textId="5995986C" w:rsidR="007B27AF" w:rsidRPr="002C519A" w:rsidRDefault="002C519A" w:rsidP="002A3F9C">
            <w:pPr>
              <w:spacing w:before="120" w:after="120"/>
              <w:jc w:val="center"/>
              <w:rPr>
                <w:rFonts w:cs="Arial"/>
                <w:color w:val="000000"/>
                <w:sz w:val="20"/>
              </w:rPr>
            </w:pPr>
            <w:r w:rsidRPr="002C519A">
              <w:rPr>
                <w:rFonts w:cs="Arial"/>
                <w:sz w:val="20"/>
              </w:rPr>
              <w:t xml:space="preserve">Punkt Udostępnienia Usługi (PUU) – obiekt wojskowy, Warszawa 01-163, ul. Jana </w:t>
            </w:r>
            <w:proofErr w:type="spellStart"/>
            <w:r w:rsidRPr="002C519A">
              <w:rPr>
                <w:rFonts w:cs="Arial"/>
                <w:sz w:val="20"/>
              </w:rPr>
              <w:t>Ostroroga</w:t>
            </w:r>
            <w:proofErr w:type="spellEnd"/>
            <w:r w:rsidRPr="002C519A">
              <w:rPr>
                <w:rFonts w:cs="Arial"/>
                <w:sz w:val="20"/>
              </w:rPr>
              <w:t xml:space="preserve"> 35, budynek 89, pomieszczenie 138. Fizyczny Punkt Styku Sieci (FPSS) Zamawiającego z siecią Wykonawcy - Warszawa 01-163, ul. Jana </w:t>
            </w:r>
            <w:proofErr w:type="spellStart"/>
            <w:r w:rsidRPr="002C519A">
              <w:rPr>
                <w:rFonts w:cs="Arial"/>
                <w:sz w:val="20"/>
              </w:rPr>
              <w:t>Ostroroga</w:t>
            </w:r>
            <w:proofErr w:type="spellEnd"/>
            <w:r w:rsidRPr="002C519A">
              <w:rPr>
                <w:rFonts w:cs="Arial"/>
                <w:sz w:val="20"/>
              </w:rPr>
              <w:t xml:space="preserve"> 35, budynek 89, pomieszczenie 138.</w:t>
            </w:r>
          </w:p>
        </w:tc>
        <w:tc>
          <w:tcPr>
            <w:tcW w:w="4314" w:type="dxa"/>
            <w:tcBorders>
              <w:top w:val="nil"/>
              <w:left w:val="nil"/>
              <w:bottom w:val="single" w:sz="4" w:space="0" w:color="auto"/>
              <w:right w:val="single" w:sz="4" w:space="0" w:color="auto"/>
            </w:tcBorders>
            <w:vAlign w:val="center"/>
            <w:hideMark/>
          </w:tcPr>
          <w:p w14:paraId="4A1A4142" w14:textId="77777777" w:rsidR="007B27AF" w:rsidRPr="001F684F" w:rsidRDefault="007B27AF" w:rsidP="002A3F9C">
            <w:pPr>
              <w:spacing w:before="120" w:after="120"/>
              <w:jc w:val="center"/>
              <w:rPr>
                <w:rFonts w:cs="Arial"/>
                <w:b/>
                <w:bCs/>
                <w:color w:val="000000"/>
                <w:sz w:val="18"/>
                <w:szCs w:val="18"/>
              </w:rPr>
            </w:pPr>
            <w:r w:rsidRPr="001F684F">
              <w:rPr>
                <w:rFonts w:cs="Arial"/>
                <w:b/>
                <w:bCs/>
                <w:color w:val="000000"/>
                <w:sz w:val="18"/>
                <w:szCs w:val="18"/>
                <w:lang w:eastAsia="en-US"/>
              </w:rPr>
              <w:t>Gwarantowana dostępność usługi (%)</w:t>
            </w:r>
          </w:p>
        </w:tc>
        <w:tc>
          <w:tcPr>
            <w:tcW w:w="2085" w:type="dxa"/>
            <w:tcBorders>
              <w:top w:val="nil"/>
              <w:left w:val="nil"/>
              <w:bottom w:val="single" w:sz="4" w:space="0" w:color="auto"/>
              <w:right w:val="single" w:sz="4" w:space="0" w:color="auto"/>
            </w:tcBorders>
            <w:noWrap/>
            <w:vAlign w:val="bottom"/>
            <w:hideMark/>
          </w:tcPr>
          <w:p w14:paraId="6C466454" w14:textId="77777777" w:rsidR="007B27AF" w:rsidRPr="00061F6C" w:rsidRDefault="007B27AF" w:rsidP="002A3F9C">
            <w:pPr>
              <w:spacing w:before="120" w:after="120"/>
              <w:jc w:val="center"/>
              <w:rPr>
                <w:rFonts w:cs="Arial"/>
                <w:color w:val="000000"/>
                <w:sz w:val="18"/>
                <w:szCs w:val="18"/>
              </w:rPr>
            </w:pPr>
            <w:r w:rsidRPr="00061F6C">
              <w:rPr>
                <w:rFonts w:cs="Arial"/>
                <w:color w:val="000000"/>
                <w:sz w:val="18"/>
                <w:szCs w:val="18"/>
              </w:rPr>
              <w:t>…............%</w:t>
            </w:r>
          </w:p>
        </w:tc>
      </w:tr>
      <w:tr w:rsidR="007B27AF" w:rsidRPr="00061F6C" w14:paraId="38FCE1A4" w14:textId="77777777" w:rsidTr="002A3F9C">
        <w:trPr>
          <w:trHeight w:val="450"/>
        </w:trPr>
        <w:tc>
          <w:tcPr>
            <w:tcW w:w="403" w:type="dxa"/>
            <w:tcBorders>
              <w:top w:val="nil"/>
              <w:left w:val="single" w:sz="4" w:space="0" w:color="auto"/>
              <w:bottom w:val="single" w:sz="4" w:space="0" w:color="auto"/>
              <w:right w:val="single" w:sz="4" w:space="0" w:color="auto"/>
            </w:tcBorders>
            <w:shd w:val="clear" w:color="000000" w:fill="E5DFEC"/>
            <w:vAlign w:val="center"/>
          </w:tcPr>
          <w:p w14:paraId="55FBB029" w14:textId="77777777" w:rsidR="007B27AF" w:rsidRPr="00061F6C" w:rsidRDefault="007B27AF" w:rsidP="002A3F9C">
            <w:pPr>
              <w:spacing w:before="120" w:after="120"/>
              <w:jc w:val="center"/>
              <w:rPr>
                <w:rFonts w:cs="Arial"/>
                <w:color w:val="000000"/>
                <w:sz w:val="18"/>
                <w:szCs w:val="18"/>
                <w:lang w:val="en-US"/>
              </w:rPr>
            </w:pPr>
            <w:r>
              <w:rPr>
                <w:rFonts w:cs="Arial"/>
                <w:color w:val="000000"/>
                <w:sz w:val="18"/>
                <w:szCs w:val="18"/>
                <w:lang w:val="en-US"/>
              </w:rPr>
              <w:t>2</w:t>
            </w:r>
          </w:p>
        </w:tc>
        <w:tc>
          <w:tcPr>
            <w:tcW w:w="2270" w:type="dxa"/>
            <w:vMerge/>
            <w:tcBorders>
              <w:top w:val="nil"/>
              <w:left w:val="single" w:sz="4" w:space="0" w:color="auto"/>
              <w:bottom w:val="single" w:sz="4" w:space="0" w:color="auto"/>
              <w:right w:val="single" w:sz="4" w:space="0" w:color="auto"/>
            </w:tcBorders>
            <w:shd w:val="clear" w:color="000000" w:fill="DAEEF3"/>
            <w:vAlign w:val="center"/>
          </w:tcPr>
          <w:p w14:paraId="33A1F34E" w14:textId="77777777" w:rsidR="007B27AF" w:rsidRPr="003C3721" w:rsidRDefault="007B27AF" w:rsidP="002A3F9C">
            <w:pPr>
              <w:pStyle w:val="Default"/>
              <w:jc w:val="center"/>
              <w:rPr>
                <w:color w:val="auto"/>
                <w:sz w:val="18"/>
                <w:szCs w:val="18"/>
              </w:rPr>
            </w:pPr>
          </w:p>
        </w:tc>
        <w:tc>
          <w:tcPr>
            <w:tcW w:w="4314" w:type="dxa"/>
            <w:tcBorders>
              <w:top w:val="nil"/>
              <w:left w:val="nil"/>
              <w:bottom w:val="single" w:sz="4" w:space="0" w:color="auto"/>
              <w:right w:val="single" w:sz="4" w:space="0" w:color="auto"/>
            </w:tcBorders>
            <w:vAlign w:val="center"/>
          </w:tcPr>
          <w:p w14:paraId="66FFCC14" w14:textId="77777777" w:rsidR="007B27AF" w:rsidRPr="001F684F" w:rsidRDefault="007B27AF" w:rsidP="002A3F9C">
            <w:pPr>
              <w:spacing w:before="120" w:after="120"/>
              <w:jc w:val="center"/>
              <w:rPr>
                <w:rFonts w:cs="Arial"/>
                <w:b/>
                <w:bCs/>
                <w:color w:val="000000"/>
                <w:sz w:val="18"/>
                <w:szCs w:val="18"/>
                <w:lang w:eastAsia="en-US"/>
              </w:rPr>
            </w:pPr>
            <w:r>
              <w:rPr>
                <w:rFonts w:cs="Arial"/>
                <w:b/>
                <w:bCs/>
                <w:color w:val="000000"/>
                <w:sz w:val="18"/>
                <w:szCs w:val="18"/>
                <w:lang w:eastAsia="en-US"/>
              </w:rPr>
              <w:t>Przepływność</w:t>
            </w:r>
          </w:p>
        </w:tc>
        <w:tc>
          <w:tcPr>
            <w:tcW w:w="2085" w:type="dxa"/>
            <w:tcBorders>
              <w:top w:val="nil"/>
              <w:left w:val="nil"/>
              <w:bottom w:val="single" w:sz="4" w:space="0" w:color="auto"/>
              <w:right w:val="single" w:sz="4" w:space="0" w:color="auto"/>
            </w:tcBorders>
            <w:noWrap/>
            <w:vAlign w:val="bottom"/>
          </w:tcPr>
          <w:p w14:paraId="7E4505CF" w14:textId="3166E809" w:rsidR="007B27AF" w:rsidRPr="00061F6C" w:rsidRDefault="007B27AF" w:rsidP="002A3F9C">
            <w:pPr>
              <w:spacing w:before="120" w:after="120"/>
              <w:jc w:val="center"/>
              <w:rPr>
                <w:rFonts w:cs="Arial"/>
                <w:color w:val="000000"/>
                <w:sz w:val="18"/>
                <w:szCs w:val="18"/>
              </w:rPr>
            </w:pPr>
            <w:r>
              <w:rPr>
                <w:rFonts w:cs="Arial"/>
                <w:color w:val="000000"/>
                <w:sz w:val="18"/>
                <w:szCs w:val="18"/>
              </w:rPr>
              <w:t xml:space="preserve">500/500 </w:t>
            </w:r>
            <w:proofErr w:type="spellStart"/>
            <w:r>
              <w:rPr>
                <w:rFonts w:cs="Arial"/>
                <w:color w:val="000000"/>
                <w:sz w:val="18"/>
                <w:szCs w:val="18"/>
              </w:rPr>
              <w:t>Mbit</w:t>
            </w:r>
            <w:proofErr w:type="spellEnd"/>
            <w:r>
              <w:rPr>
                <w:rFonts w:cs="Arial"/>
                <w:color w:val="000000"/>
                <w:sz w:val="18"/>
                <w:szCs w:val="18"/>
              </w:rPr>
              <w:t>/s</w:t>
            </w:r>
          </w:p>
        </w:tc>
      </w:tr>
      <w:tr w:rsidR="007B27AF" w:rsidRPr="00061F6C" w14:paraId="207021B3" w14:textId="77777777" w:rsidTr="002A3F9C">
        <w:trPr>
          <w:trHeight w:val="450"/>
        </w:trPr>
        <w:tc>
          <w:tcPr>
            <w:tcW w:w="403" w:type="dxa"/>
            <w:tcBorders>
              <w:top w:val="nil"/>
              <w:left w:val="single" w:sz="4" w:space="0" w:color="auto"/>
              <w:bottom w:val="single" w:sz="4" w:space="0" w:color="auto"/>
              <w:right w:val="single" w:sz="4" w:space="0" w:color="auto"/>
            </w:tcBorders>
            <w:shd w:val="clear" w:color="000000" w:fill="E5DFEC"/>
            <w:vAlign w:val="center"/>
            <w:hideMark/>
          </w:tcPr>
          <w:p w14:paraId="58692BC4" w14:textId="77777777" w:rsidR="007B27AF" w:rsidRPr="00061F6C" w:rsidRDefault="007B27AF" w:rsidP="002A3F9C">
            <w:pPr>
              <w:spacing w:before="120" w:after="120"/>
              <w:jc w:val="center"/>
              <w:rPr>
                <w:rFonts w:cs="Arial"/>
                <w:color w:val="000000"/>
                <w:sz w:val="18"/>
                <w:szCs w:val="18"/>
              </w:rPr>
            </w:pPr>
            <w:r>
              <w:rPr>
                <w:rFonts w:cs="Arial"/>
                <w:color w:val="000000"/>
                <w:sz w:val="18"/>
                <w:szCs w:val="18"/>
              </w:rPr>
              <w:t>3</w:t>
            </w:r>
          </w:p>
        </w:tc>
        <w:tc>
          <w:tcPr>
            <w:tcW w:w="2270" w:type="dxa"/>
            <w:vMerge/>
            <w:tcBorders>
              <w:top w:val="nil"/>
              <w:left w:val="single" w:sz="4" w:space="0" w:color="auto"/>
              <w:bottom w:val="single" w:sz="4" w:space="0" w:color="auto"/>
              <w:right w:val="single" w:sz="4" w:space="0" w:color="auto"/>
            </w:tcBorders>
            <w:vAlign w:val="center"/>
            <w:hideMark/>
          </w:tcPr>
          <w:p w14:paraId="55C0DA37" w14:textId="77777777" w:rsidR="007B27AF" w:rsidRPr="00061F6C" w:rsidRDefault="007B27AF" w:rsidP="002A3F9C">
            <w:pPr>
              <w:spacing w:before="120" w:after="120"/>
              <w:rPr>
                <w:rFonts w:cs="Arial"/>
                <w:color w:val="000000"/>
                <w:sz w:val="18"/>
                <w:szCs w:val="18"/>
              </w:rPr>
            </w:pPr>
          </w:p>
        </w:tc>
        <w:tc>
          <w:tcPr>
            <w:tcW w:w="4314" w:type="dxa"/>
            <w:tcBorders>
              <w:top w:val="nil"/>
              <w:left w:val="nil"/>
              <w:bottom w:val="single" w:sz="4" w:space="0" w:color="auto"/>
              <w:right w:val="single" w:sz="4" w:space="0" w:color="auto"/>
            </w:tcBorders>
            <w:vAlign w:val="center"/>
            <w:hideMark/>
          </w:tcPr>
          <w:p w14:paraId="62804BEA" w14:textId="77777777" w:rsidR="007B27AF" w:rsidRPr="001F684F" w:rsidRDefault="007B27AF" w:rsidP="002A3F9C">
            <w:pPr>
              <w:spacing w:before="120" w:after="120"/>
              <w:jc w:val="center"/>
              <w:rPr>
                <w:rFonts w:cs="Arial"/>
                <w:b/>
                <w:bCs/>
                <w:color w:val="000000"/>
                <w:sz w:val="18"/>
                <w:szCs w:val="18"/>
              </w:rPr>
            </w:pPr>
            <w:r w:rsidRPr="001F684F">
              <w:rPr>
                <w:rFonts w:cs="Arial"/>
                <w:b/>
                <w:bCs/>
                <w:color w:val="000000"/>
                <w:sz w:val="18"/>
                <w:szCs w:val="18"/>
              </w:rPr>
              <w:t xml:space="preserve">Kwota brutto PLN za </w:t>
            </w:r>
            <w:r w:rsidRPr="001F684F">
              <w:rPr>
                <w:rFonts w:cs="Arial"/>
                <w:b/>
                <w:bCs/>
                <w:color w:val="000000"/>
                <w:sz w:val="18"/>
                <w:szCs w:val="18"/>
              </w:rPr>
              <w:br/>
              <w:t>1 miesiąc świadczenia usługi</w:t>
            </w:r>
          </w:p>
        </w:tc>
        <w:tc>
          <w:tcPr>
            <w:tcW w:w="2085" w:type="dxa"/>
            <w:tcBorders>
              <w:top w:val="nil"/>
              <w:left w:val="nil"/>
              <w:bottom w:val="single" w:sz="4" w:space="0" w:color="auto"/>
              <w:right w:val="single" w:sz="4" w:space="0" w:color="auto"/>
            </w:tcBorders>
            <w:vAlign w:val="center"/>
            <w:hideMark/>
          </w:tcPr>
          <w:p w14:paraId="6EED4B56" w14:textId="77777777" w:rsidR="007B27AF" w:rsidRPr="00061F6C" w:rsidRDefault="007B27AF" w:rsidP="002A3F9C">
            <w:pPr>
              <w:spacing w:before="120" w:after="120"/>
              <w:jc w:val="center"/>
              <w:rPr>
                <w:rFonts w:cs="Arial"/>
                <w:color w:val="000000"/>
                <w:sz w:val="18"/>
                <w:szCs w:val="18"/>
              </w:rPr>
            </w:pPr>
            <w:r w:rsidRPr="00061F6C">
              <w:rPr>
                <w:rFonts w:cs="Arial"/>
                <w:color w:val="000000"/>
                <w:sz w:val="18"/>
                <w:szCs w:val="18"/>
              </w:rPr>
              <w:t> </w:t>
            </w:r>
          </w:p>
        </w:tc>
      </w:tr>
      <w:tr w:rsidR="007B27AF" w:rsidRPr="00061F6C" w14:paraId="4C95CAD9" w14:textId="77777777" w:rsidTr="002A3F9C">
        <w:trPr>
          <w:trHeight w:val="450"/>
        </w:trPr>
        <w:tc>
          <w:tcPr>
            <w:tcW w:w="403" w:type="dxa"/>
            <w:tcBorders>
              <w:top w:val="nil"/>
              <w:left w:val="single" w:sz="4" w:space="0" w:color="auto"/>
              <w:bottom w:val="single" w:sz="4" w:space="0" w:color="auto"/>
              <w:right w:val="single" w:sz="4" w:space="0" w:color="auto"/>
            </w:tcBorders>
            <w:shd w:val="clear" w:color="000000" w:fill="E5DFEC"/>
            <w:vAlign w:val="center"/>
            <w:hideMark/>
          </w:tcPr>
          <w:p w14:paraId="08C98275" w14:textId="77777777" w:rsidR="007B27AF" w:rsidRPr="00061F6C" w:rsidRDefault="007B27AF" w:rsidP="002A3F9C">
            <w:pPr>
              <w:spacing w:before="120" w:after="120"/>
              <w:jc w:val="center"/>
              <w:rPr>
                <w:rFonts w:cs="Arial"/>
                <w:color w:val="000000"/>
                <w:sz w:val="18"/>
                <w:szCs w:val="18"/>
              </w:rPr>
            </w:pPr>
            <w:r>
              <w:rPr>
                <w:rFonts w:cs="Arial"/>
                <w:color w:val="000000"/>
                <w:sz w:val="18"/>
                <w:szCs w:val="18"/>
              </w:rPr>
              <w:t>4</w:t>
            </w:r>
          </w:p>
        </w:tc>
        <w:tc>
          <w:tcPr>
            <w:tcW w:w="2270" w:type="dxa"/>
            <w:vMerge/>
            <w:tcBorders>
              <w:top w:val="nil"/>
              <w:left w:val="single" w:sz="4" w:space="0" w:color="auto"/>
              <w:bottom w:val="single" w:sz="4" w:space="0" w:color="auto"/>
              <w:right w:val="single" w:sz="4" w:space="0" w:color="auto"/>
            </w:tcBorders>
            <w:vAlign w:val="center"/>
            <w:hideMark/>
          </w:tcPr>
          <w:p w14:paraId="359E7F59" w14:textId="77777777" w:rsidR="007B27AF" w:rsidRPr="00061F6C" w:rsidRDefault="007B27AF" w:rsidP="002A3F9C">
            <w:pPr>
              <w:spacing w:before="120" w:after="120"/>
              <w:rPr>
                <w:rFonts w:cs="Arial"/>
                <w:color w:val="000000"/>
                <w:sz w:val="18"/>
                <w:szCs w:val="18"/>
              </w:rPr>
            </w:pPr>
          </w:p>
        </w:tc>
        <w:tc>
          <w:tcPr>
            <w:tcW w:w="4314" w:type="dxa"/>
            <w:tcBorders>
              <w:top w:val="nil"/>
              <w:left w:val="nil"/>
              <w:bottom w:val="single" w:sz="4" w:space="0" w:color="auto"/>
              <w:right w:val="single" w:sz="4" w:space="0" w:color="auto"/>
            </w:tcBorders>
            <w:vAlign w:val="center"/>
            <w:hideMark/>
          </w:tcPr>
          <w:p w14:paraId="1C883FB1" w14:textId="52F3FBE4" w:rsidR="007B27AF" w:rsidRPr="001F684F" w:rsidRDefault="007B27AF" w:rsidP="002A3F9C">
            <w:pPr>
              <w:spacing w:before="120" w:after="120"/>
              <w:jc w:val="center"/>
              <w:rPr>
                <w:rFonts w:cs="Arial"/>
                <w:b/>
                <w:bCs/>
                <w:color w:val="000000"/>
                <w:sz w:val="18"/>
                <w:szCs w:val="18"/>
              </w:rPr>
            </w:pPr>
            <w:r w:rsidRPr="001F684F">
              <w:rPr>
                <w:rFonts w:cs="Arial"/>
                <w:b/>
                <w:bCs/>
                <w:color w:val="000000"/>
                <w:sz w:val="18"/>
                <w:szCs w:val="18"/>
                <w:lang w:eastAsia="en-US"/>
              </w:rPr>
              <w:t xml:space="preserve">Kwota brutto PLN za okres świadczenia usługi </w:t>
            </w:r>
            <w:r>
              <w:rPr>
                <w:rFonts w:cs="Arial"/>
                <w:b/>
                <w:bCs/>
                <w:color w:val="000000"/>
                <w:sz w:val="18"/>
                <w:szCs w:val="18"/>
                <w:lang w:eastAsia="en-US"/>
              </w:rPr>
              <w:t>02</w:t>
            </w:r>
            <w:r w:rsidRPr="001F684F">
              <w:rPr>
                <w:rFonts w:cs="Arial"/>
                <w:b/>
                <w:bCs/>
                <w:color w:val="000000"/>
                <w:sz w:val="18"/>
                <w:szCs w:val="18"/>
                <w:lang w:eastAsia="en-US"/>
              </w:rPr>
              <w:t>.0</w:t>
            </w:r>
            <w:r>
              <w:rPr>
                <w:rFonts w:cs="Arial"/>
                <w:b/>
                <w:bCs/>
                <w:color w:val="000000"/>
                <w:sz w:val="18"/>
                <w:szCs w:val="18"/>
                <w:lang w:eastAsia="en-US"/>
              </w:rPr>
              <w:t>4</w:t>
            </w:r>
            <w:r w:rsidRPr="001F684F">
              <w:rPr>
                <w:rFonts w:cs="Arial"/>
                <w:b/>
                <w:bCs/>
                <w:color w:val="000000"/>
                <w:sz w:val="18"/>
                <w:szCs w:val="18"/>
                <w:lang w:eastAsia="en-US"/>
              </w:rPr>
              <w:t>.202</w:t>
            </w:r>
            <w:r>
              <w:rPr>
                <w:rFonts w:cs="Arial"/>
                <w:b/>
                <w:bCs/>
                <w:color w:val="000000"/>
                <w:sz w:val="18"/>
                <w:szCs w:val="18"/>
                <w:lang w:eastAsia="en-US"/>
              </w:rPr>
              <w:t>6</w:t>
            </w:r>
            <w:r w:rsidRPr="001F684F">
              <w:rPr>
                <w:rFonts w:cs="Arial"/>
                <w:b/>
                <w:bCs/>
                <w:color w:val="000000"/>
                <w:sz w:val="18"/>
                <w:szCs w:val="18"/>
                <w:lang w:eastAsia="en-US"/>
              </w:rPr>
              <w:t xml:space="preserve"> r. – </w:t>
            </w:r>
            <w:r w:rsidR="00033999">
              <w:rPr>
                <w:rFonts w:cs="Arial"/>
                <w:b/>
                <w:bCs/>
                <w:color w:val="000000"/>
                <w:sz w:val="18"/>
                <w:szCs w:val="18"/>
                <w:lang w:eastAsia="en-US"/>
              </w:rPr>
              <w:t>30</w:t>
            </w:r>
            <w:r w:rsidRPr="001F684F">
              <w:rPr>
                <w:rFonts w:cs="Arial"/>
                <w:b/>
                <w:bCs/>
                <w:color w:val="000000"/>
                <w:sz w:val="18"/>
                <w:szCs w:val="18"/>
                <w:lang w:eastAsia="en-US"/>
              </w:rPr>
              <w:t>.</w:t>
            </w:r>
            <w:r>
              <w:rPr>
                <w:rFonts w:cs="Arial"/>
                <w:b/>
                <w:bCs/>
                <w:color w:val="000000"/>
                <w:sz w:val="18"/>
                <w:szCs w:val="18"/>
                <w:lang w:eastAsia="en-US"/>
              </w:rPr>
              <w:t>04</w:t>
            </w:r>
            <w:r w:rsidRPr="001F684F">
              <w:rPr>
                <w:rFonts w:cs="Arial"/>
                <w:b/>
                <w:bCs/>
                <w:color w:val="000000"/>
                <w:sz w:val="18"/>
                <w:szCs w:val="18"/>
                <w:lang w:eastAsia="en-US"/>
              </w:rPr>
              <w:t>.202</w:t>
            </w:r>
            <w:r>
              <w:rPr>
                <w:rFonts w:cs="Arial"/>
                <w:b/>
                <w:bCs/>
                <w:color w:val="000000"/>
                <w:sz w:val="18"/>
                <w:szCs w:val="18"/>
                <w:lang w:eastAsia="en-US"/>
              </w:rPr>
              <w:t>6</w:t>
            </w:r>
            <w:r w:rsidRPr="001F684F">
              <w:rPr>
                <w:rFonts w:cs="Arial"/>
                <w:b/>
                <w:bCs/>
                <w:color w:val="000000"/>
                <w:sz w:val="18"/>
                <w:szCs w:val="18"/>
                <w:lang w:eastAsia="en-US"/>
              </w:rPr>
              <w:t xml:space="preserve"> r.</w:t>
            </w:r>
          </w:p>
        </w:tc>
        <w:tc>
          <w:tcPr>
            <w:tcW w:w="2085" w:type="dxa"/>
            <w:tcBorders>
              <w:top w:val="nil"/>
              <w:left w:val="nil"/>
              <w:bottom w:val="single" w:sz="4" w:space="0" w:color="auto"/>
              <w:right w:val="single" w:sz="4" w:space="0" w:color="auto"/>
            </w:tcBorders>
            <w:vAlign w:val="center"/>
            <w:hideMark/>
          </w:tcPr>
          <w:p w14:paraId="32003248" w14:textId="77777777" w:rsidR="007B27AF" w:rsidRPr="00061F6C" w:rsidRDefault="007B27AF" w:rsidP="002A3F9C">
            <w:pPr>
              <w:spacing w:before="120" w:after="120"/>
              <w:rPr>
                <w:rFonts w:cs="Arial"/>
                <w:color w:val="000000"/>
                <w:sz w:val="18"/>
                <w:szCs w:val="18"/>
              </w:rPr>
            </w:pPr>
            <w:r w:rsidRPr="00061F6C">
              <w:rPr>
                <w:rFonts w:cs="Arial"/>
                <w:color w:val="000000"/>
                <w:sz w:val="18"/>
                <w:szCs w:val="18"/>
                <w:lang w:eastAsia="en-US"/>
              </w:rPr>
              <w:t> </w:t>
            </w:r>
          </w:p>
        </w:tc>
      </w:tr>
      <w:tr w:rsidR="007B27AF" w:rsidRPr="00061F6C" w14:paraId="28DDF403" w14:textId="77777777" w:rsidTr="002A3F9C">
        <w:trPr>
          <w:trHeight w:val="450"/>
        </w:trPr>
        <w:tc>
          <w:tcPr>
            <w:tcW w:w="403" w:type="dxa"/>
            <w:tcBorders>
              <w:top w:val="nil"/>
              <w:left w:val="single" w:sz="4" w:space="0" w:color="auto"/>
              <w:bottom w:val="single" w:sz="4" w:space="0" w:color="auto"/>
              <w:right w:val="single" w:sz="4" w:space="0" w:color="auto"/>
            </w:tcBorders>
            <w:shd w:val="clear" w:color="000000" w:fill="E5DFEC"/>
            <w:vAlign w:val="center"/>
          </w:tcPr>
          <w:p w14:paraId="2993C6BE" w14:textId="23EE0E90" w:rsidR="007B27AF" w:rsidRDefault="007B27AF" w:rsidP="002A3F9C">
            <w:pPr>
              <w:spacing w:before="120" w:after="120"/>
              <w:jc w:val="center"/>
              <w:rPr>
                <w:rFonts w:cs="Arial"/>
                <w:color w:val="000000"/>
                <w:sz w:val="18"/>
                <w:szCs w:val="18"/>
              </w:rPr>
            </w:pPr>
            <w:r>
              <w:rPr>
                <w:rFonts w:cs="Arial"/>
                <w:color w:val="000000"/>
                <w:sz w:val="18"/>
                <w:szCs w:val="18"/>
              </w:rPr>
              <w:t>5</w:t>
            </w:r>
          </w:p>
        </w:tc>
        <w:tc>
          <w:tcPr>
            <w:tcW w:w="2270" w:type="dxa"/>
            <w:vMerge/>
            <w:tcBorders>
              <w:top w:val="nil"/>
              <w:left w:val="single" w:sz="4" w:space="0" w:color="auto"/>
              <w:bottom w:val="single" w:sz="4" w:space="0" w:color="auto"/>
              <w:right w:val="single" w:sz="4" w:space="0" w:color="auto"/>
            </w:tcBorders>
            <w:vAlign w:val="center"/>
          </w:tcPr>
          <w:p w14:paraId="253C2DAF" w14:textId="77777777" w:rsidR="007B27AF" w:rsidRPr="00061F6C" w:rsidRDefault="007B27AF" w:rsidP="002A3F9C">
            <w:pPr>
              <w:spacing w:before="120" w:after="120"/>
              <w:rPr>
                <w:rFonts w:cs="Arial"/>
                <w:color w:val="000000"/>
                <w:sz w:val="18"/>
                <w:szCs w:val="18"/>
              </w:rPr>
            </w:pPr>
          </w:p>
        </w:tc>
        <w:tc>
          <w:tcPr>
            <w:tcW w:w="4314" w:type="dxa"/>
            <w:tcBorders>
              <w:top w:val="nil"/>
              <w:left w:val="nil"/>
              <w:bottom w:val="single" w:sz="4" w:space="0" w:color="auto"/>
              <w:right w:val="single" w:sz="4" w:space="0" w:color="auto"/>
            </w:tcBorders>
            <w:vAlign w:val="center"/>
          </w:tcPr>
          <w:p w14:paraId="10B15111" w14:textId="700EE0B0" w:rsidR="007B27AF" w:rsidRPr="001F684F" w:rsidRDefault="007B27AF" w:rsidP="002A3F9C">
            <w:pPr>
              <w:spacing w:before="120" w:after="120"/>
              <w:jc w:val="center"/>
              <w:rPr>
                <w:rFonts w:cs="Arial"/>
                <w:b/>
                <w:bCs/>
                <w:color w:val="000000"/>
                <w:sz w:val="18"/>
                <w:szCs w:val="18"/>
                <w:lang w:eastAsia="en-US"/>
              </w:rPr>
            </w:pPr>
            <w:r w:rsidRPr="001F684F">
              <w:rPr>
                <w:rFonts w:cs="Arial"/>
                <w:b/>
                <w:bCs/>
                <w:color w:val="000000"/>
                <w:sz w:val="18"/>
                <w:szCs w:val="18"/>
                <w:lang w:eastAsia="en-US"/>
              </w:rPr>
              <w:t xml:space="preserve">Kwota brutto PLN za okres świadczenia usługi </w:t>
            </w:r>
            <w:r>
              <w:rPr>
                <w:rFonts w:cs="Arial"/>
                <w:b/>
                <w:bCs/>
                <w:color w:val="000000"/>
                <w:sz w:val="18"/>
                <w:szCs w:val="18"/>
                <w:lang w:eastAsia="en-US"/>
              </w:rPr>
              <w:t>01</w:t>
            </w:r>
            <w:r w:rsidRPr="001F684F">
              <w:rPr>
                <w:rFonts w:cs="Arial"/>
                <w:b/>
                <w:bCs/>
                <w:color w:val="000000"/>
                <w:sz w:val="18"/>
                <w:szCs w:val="18"/>
                <w:lang w:eastAsia="en-US"/>
              </w:rPr>
              <w:t>.0</w:t>
            </w:r>
            <w:r>
              <w:rPr>
                <w:rFonts w:cs="Arial"/>
                <w:b/>
                <w:bCs/>
                <w:color w:val="000000"/>
                <w:sz w:val="18"/>
                <w:szCs w:val="18"/>
                <w:lang w:eastAsia="en-US"/>
              </w:rPr>
              <w:t>5</w:t>
            </w:r>
            <w:r w:rsidRPr="001F684F">
              <w:rPr>
                <w:rFonts w:cs="Arial"/>
                <w:b/>
                <w:bCs/>
                <w:color w:val="000000"/>
                <w:sz w:val="18"/>
                <w:szCs w:val="18"/>
                <w:lang w:eastAsia="en-US"/>
              </w:rPr>
              <w:t>.202</w:t>
            </w:r>
            <w:r>
              <w:rPr>
                <w:rFonts w:cs="Arial"/>
                <w:b/>
                <w:bCs/>
                <w:color w:val="000000"/>
                <w:sz w:val="18"/>
                <w:szCs w:val="18"/>
                <w:lang w:eastAsia="en-US"/>
              </w:rPr>
              <w:t>6</w:t>
            </w:r>
            <w:r w:rsidRPr="001F684F">
              <w:rPr>
                <w:rFonts w:cs="Arial"/>
                <w:b/>
                <w:bCs/>
                <w:color w:val="000000"/>
                <w:sz w:val="18"/>
                <w:szCs w:val="18"/>
                <w:lang w:eastAsia="en-US"/>
              </w:rPr>
              <w:t xml:space="preserve"> r. – 3</w:t>
            </w:r>
            <w:r>
              <w:rPr>
                <w:rFonts w:cs="Arial"/>
                <w:b/>
                <w:bCs/>
                <w:color w:val="000000"/>
                <w:sz w:val="18"/>
                <w:szCs w:val="18"/>
                <w:lang w:eastAsia="en-US"/>
              </w:rPr>
              <w:t>1</w:t>
            </w:r>
            <w:r w:rsidRPr="001F684F">
              <w:rPr>
                <w:rFonts w:cs="Arial"/>
                <w:b/>
                <w:bCs/>
                <w:color w:val="000000"/>
                <w:sz w:val="18"/>
                <w:szCs w:val="18"/>
                <w:lang w:eastAsia="en-US"/>
              </w:rPr>
              <w:t>.</w:t>
            </w:r>
            <w:r>
              <w:rPr>
                <w:rFonts w:cs="Arial"/>
                <w:b/>
                <w:bCs/>
                <w:color w:val="000000"/>
                <w:sz w:val="18"/>
                <w:szCs w:val="18"/>
                <w:lang w:eastAsia="en-US"/>
              </w:rPr>
              <w:t>03</w:t>
            </w:r>
            <w:r w:rsidRPr="001F684F">
              <w:rPr>
                <w:rFonts w:cs="Arial"/>
                <w:b/>
                <w:bCs/>
                <w:color w:val="000000"/>
                <w:sz w:val="18"/>
                <w:szCs w:val="18"/>
                <w:lang w:eastAsia="en-US"/>
              </w:rPr>
              <w:t>.202</w:t>
            </w:r>
            <w:r w:rsidR="00033999">
              <w:rPr>
                <w:rFonts w:cs="Arial"/>
                <w:b/>
                <w:bCs/>
                <w:color w:val="000000"/>
                <w:sz w:val="18"/>
                <w:szCs w:val="18"/>
                <w:lang w:eastAsia="en-US"/>
              </w:rPr>
              <w:t>8</w:t>
            </w:r>
            <w:r w:rsidRPr="001F684F">
              <w:rPr>
                <w:rFonts w:cs="Arial"/>
                <w:b/>
                <w:bCs/>
                <w:color w:val="000000"/>
                <w:sz w:val="18"/>
                <w:szCs w:val="18"/>
                <w:lang w:eastAsia="en-US"/>
              </w:rPr>
              <w:t xml:space="preserve"> r.</w:t>
            </w:r>
            <w:r w:rsidR="004F60D4">
              <w:rPr>
                <w:rFonts w:cs="Arial"/>
                <w:b/>
                <w:bCs/>
                <w:color w:val="000000"/>
                <w:sz w:val="18"/>
                <w:szCs w:val="18"/>
                <w:lang w:eastAsia="en-US"/>
              </w:rPr>
              <w:t xml:space="preserve"> (23 miesiące)</w:t>
            </w:r>
          </w:p>
        </w:tc>
        <w:tc>
          <w:tcPr>
            <w:tcW w:w="2085" w:type="dxa"/>
            <w:tcBorders>
              <w:top w:val="nil"/>
              <w:left w:val="nil"/>
              <w:bottom w:val="single" w:sz="4" w:space="0" w:color="auto"/>
              <w:right w:val="single" w:sz="4" w:space="0" w:color="auto"/>
            </w:tcBorders>
            <w:vAlign w:val="center"/>
          </w:tcPr>
          <w:p w14:paraId="7D7FBF61" w14:textId="77777777" w:rsidR="007B27AF" w:rsidRPr="00061F6C" w:rsidRDefault="007B27AF" w:rsidP="002A3F9C">
            <w:pPr>
              <w:spacing w:before="120" w:after="120"/>
              <w:rPr>
                <w:rFonts w:cs="Arial"/>
                <w:color w:val="000000"/>
                <w:sz w:val="18"/>
                <w:szCs w:val="18"/>
                <w:lang w:eastAsia="en-US"/>
              </w:rPr>
            </w:pPr>
          </w:p>
        </w:tc>
      </w:tr>
      <w:tr w:rsidR="007B27AF" w:rsidRPr="00061F6C" w14:paraId="600B7925" w14:textId="77777777" w:rsidTr="002A3F9C">
        <w:trPr>
          <w:trHeight w:val="510"/>
        </w:trPr>
        <w:tc>
          <w:tcPr>
            <w:tcW w:w="6987" w:type="dxa"/>
            <w:gridSpan w:val="3"/>
            <w:tcBorders>
              <w:top w:val="single" w:sz="4" w:space="0" w:color="auto"/>
              <w:left w:val="single" w:sz="4" w:space="0" w:color="auto"/>
              <w:bottom w:val="single" w:sz="4" w:space="0" w:color="auto"/>
              <w:right w:val="single" w:sz="4" w:space="0" w:color="000000"/>
            </w:tcBorders>
            <w:shd w:val="clear" w:color="000000" w:fill="E8E8E8"/>
            <w:vAlign w:val="center"/>
            <w:hideMark/>
          </w:tcPr>
          <w:p w14:paraId="6B7FBEE1" w14:textId="1CB61A06" w:rsidR="007B27AF" w:rsidRPr="00061F6C" w:rsidRDefault="007B27AF" w:rsidP="002A3F9C">
            <w:pPr>
              <w:spacing w:before="120" w:after="120"/>
              <w:jc w:val="center"/>
              <w:rPr>
                <w:rFonts w:cs="Arial"/>
                <w:b/>
                <w:bCs/>
                <w:color w:val="000000"/>
                <w:sz w:val="18"/>
                <w:szCs w:val="18"/>
              </w:rPr>
            </w:pPr>
            <w:r w:rsidRPr="00061F6C">
              <w:rPr>
                <w:rFonts w:cs="Arial"/>
                <w:b/>
                <w:bCs/>
                <w:color w:val="000000"/>
                <w:sz w:val="18"/>
                <w:szCs w:val="18"/>
                <w:lang w:eastAsia="en-US"/>
              </w:rPr>
              <w:t xml:space="preserve">Razem suma kwoty </w:t>
            </w:r>
            <w:r w:rsidRPr="00061F6C">
              <w:rPr>
                <w:rFonts w:cs="Arial"/>
                <w:b/>
                <w:bCs/>
                <w:color w:val="000000"/>
                <w:sz w:val="18"/>
                <w:szCs w:val="18"/>
                <w:lang w:eastAsia="en-US"/>
              </w:rPr>
              <w:br/>
              <w:t xml:space="preserve">wiersz </w:t>
            </w:r>
            <w:r w:rsidR="009646D9">
              <w:rPr>
                <w:rFonts w:cs="Arial"/>
                <w:b/>
                <w:bCs/>
                <w:color w:val="000000"/>
                <w:sz w:val="18"/>
                <w:szCs w:val="18"/>
                <w:lang w:eastAsia="en-US"/>
              </w:rPr>
              <w:t>4</w:t>
            </w:r>
            <w:r w:rsidRPr="00061F6C">
              <w:rPr>
                <w:rFonts w:cs="Arial"/>
                <w:b/>
                <w:bCs/>
                <w:color w:val="000000"/>
                <w:sz w:val="18"/>
                <w:szCs w:val="18"/>
                <w:lang w:eastAsia="en-US"/>
              </w:rPr>
              <w:t>+</w:t>
            </w:r>
            <w:r w:rsidR="009646D9">
              <w:rPr>
                <w:rFonts w:cs="Arial"/>
                <w:b/>
                <w:bCs/>
                <w:color w:val="000000"/>
                <w:sz w:val="18"/>
                <w:szCs w:val="18"/>
                <w:lang w:eastAsia="en-US"/>
              </w:rPr>
              <w:t>5</w:t>
            </w:r>
          </w:p>
        </w:tc>
        <w:tc>
          <w:tcPr>
            <w:tcW w:w="2085" w:type="dxa"/>
            <w:tcBorders>
              <w:top w:val="nil"/>
              <w:left w:val="nil"/>
              <w:bottom w:val="single" w:sz="4" w:space="0" w:color="auto"/>
              <w:right w:val="single" w:sz="4" w:space="0" w:color="auto"/>
            </w:tcBorders>
            <w:vAlign w:val="center"/>
            <w:hideMark/>
          </w:tcPr>
          <w:p w14:paraId="1ECAAAE9" w14:textId="77777777" w:rsidR="007B27AF" w:rsidRPr="00061F6C" w:rsidRDefault="007B27AF" w:rsidP="002A3F9C">
            <w:pPr>
              <w:spacing w:before="120" w:after="120"/>
              <w:rPr>
                <w:rFonts w:cs="Arial"/>
                <w:b/>
                <w:bCs/>
                <w:color w:val="000000"/>
                <w:sz w:val="18"/>
                <w:szCs w:val="18"/>
              </w:rPr>
            </w:pPr>
            <w:r w:rsidRPr="00061F6C">
              <w:rPr>
                <w:rFonts w:cs="Arial"/>
                <w:b/>
                <w:bCs/>
                <w:color w:val="000000"/>
                <w:sz w:val="18"/>
                <w:szCs w:val="18"/>
                <w:lang w:eastAsia="en-US"/>
              </w:rPr>
              <w:t> </w:t>
            </w:r>
          </w:p>
        </w:tc>
      </w:tr>
    </w:tbl>
    <w:p w14:paraId="25EEE738" w14:textId="77777777" w:rsidR="001F0D91" w:rsidRDefault="001F0D91" w:rsidP="001F0D91">
      <w:pPr>
        <w:ind w:left="5664"/>
        <w:rPr>
          <w:rFonts w:cs="Arial"/>
          <w:b/>
          <w:szCs w:val="24"/>
        </w:rPr>
      </w:pPr>
    </w:p>
    <w:p w14:paraId="12A8B155" w14:textId="77777777" w:rsidR="00534394" w:rsidRDefault="00534394" w:rsidP="001F0D91">
      <w:pPr>
        <w:ind w:left="567"/>
        <w:jc w:val="right"/>
        <w:rPr>
          <w:rFonts w:cs="Arial"/>
          <w:szCs w:val="24"/>
        </w:rPr>
      </w:pPr>
    </w:p>
    <w:tbl>
      <w:tblPr>
        <w:tblW w:w="3510" w:type="dxa"/>
        <w:tblInd w:w="4976" w:type="dxa"/>
        <w:tblLook w:val="04A0" w:firstRow="1" w:lastRow="0" w:firstColumn="1" w:lastColumn="0" w:noHBand="0" w:noVBand="1"/>
      </w:tblPr>
      <w:tblGrid>
        <w:gridCol w:w="3510"/>
      </w:tblGrid>
      <w:tr w:rsidR="007F2B6C" w:rsidRPr="007F2B6C" w14:paraId="5C4B121E" w14:textId="77777777" w:rsidTr="00BA60E3">
        <w:tc>
          <w:tcPr>
            <w:tcW w:w="3510" w:type="dxa"/>
            <w:tcBorders>
              <w:bottom w:val="dashed" w:sz="4" w:space="0" w:color="auto"/>
            </w:tcBorders>
          </w:tcPr>
          <w:p w14:paraId="7F2F7FE9" w14:textId="77777777" w:rsidR="007F2B6C" w:rsidRPr="007F2B6C" w:rsidRDefault="007F2B6C" w:rsidP="007F2B6C">
            <w:pPr>
              <w:spacing w:line="360" w:lineRule="auto"/>
              <w:jc w:val="center"/>
              <w:rPr>
                <w:rFonts w:cs="Arial"/>
                <w:sz w:val="16"/>
                <w:szCs w:val="16"/>
              </w:rPr>
            </w:pPr>
          </w:p>
        </w:tc>
      </w:tr>
      <w:tr w:rsidR="007F2B6C" w:rsidRPr="007F2B6C" w14:paraId="184EE466" w14:textId="77777777" w:rsidTr="00BA60E3">
        <w:tc>
          <w:tcPr>
            <w:tcW w:w="3510" w:type="dxa"/>
            <w:tcBorders>
              <w:top w:val="dashed" w:sz="4" w:space="0" w:color="auto"/>
            </w:tcBorders>
            <w:hideMark/>
          </w:tcPr>
          <w:p w14:paraId="4702E822" w14:textId="77777777" w:rsidR="007F2B6C" w:rsidRPr="007F2B6C" w:rsidRDefault="007F2B6C" w:rsidP="007F2B6C">
            <w:pPr>
              <w:autoSpaceDE w:val="0"/>
              <w:autoSpaceDN w:val="0"/>
              <w:adjustRightInd w:val="0"/>
              <w:jc w:val="center"/>
              <w:rPr>
                <w:rFonts w:cs="Arial"/>
                <w:i/>
                <w:iCs/>
                <w:sz w:val="16"/>
                <w:szCs w:val="16"/>
              </w:rPr>
            </w:pPr>
            <w:r w:rsidRPr="007F2B6C">
              <w:rPr>
                <w:rFonts w:cs="Arial"/>
                <w:i/>
                <w:iCs/>
                <w:sz w:val="16"/>
                <w:szCs w:val="16"/>
              </w:rPr>
              <w:t>(podpis osoby uprawnionej do składania oświadczeń woli w imieniu Wykonawcy)</w:t>
            </w:r>
          </w:p>
          <w:p w14:paraId="55903505" w14:textId="77777777" w:rsidR="007F2B6C" w:rsidRPr="007F2B6C" w:rsidRDefault="007F2B6C" w:rsidP="007F2B6C">
            <w:pPr>
              <w:spacing w:line="360" w:lineRule="auto"/>
              <w:jc w:val="center"/>
              <w:rPr>
                <w:rFonts w:cs="Arial"/>
                <w:sz w:val="16"/>
                <w:szCs w:val="16"/>
              </w:rPr>
            </w:pPr>
          </w:p>
        </w:tc>
      </w:tr>
    </w:tbl>
    <w:p w14:paraId="02B26ADF" w14:textId="77777777" w:rsidR="0021223E" w:rsidRDefault="0021223E" w:rsidP="008A2FB3">
      <w:pPr>
        <w:rPr>
          <w:rFonts w:cs="Arial"/>
          <w:szCs w:val="24"/>
        </w:rPr>
      </w:pPr>
    </w:p>
    <w:p w14:paraId="2A8C6BD5" w14:textId="77777777" w:rsidR="007F2B6C" w:rsidRDefault="007F2B6C" w:rsidP="0021223E">
      <w:pPr>
        <w:ind w:left="567"/>
        <w:jc w:val="center"/>
        <w:rPr>
          <w:rFonts w:cs="Arial"/>
          <w:szCs w:val="24"/>
        </w:rPr>
      </w:pPr>
    </w:p>
    <w:p w14:paraId="05179EC9" w14:textId="11EC139B" w:rsidR="0021223E" w:rsidRPr="001F0D91" w:rsidRDefault="0021223E" w:rsidP="005D0D61">
      <w:pPr>
        <w:ind w:left="284" w:hanging="284"/>
        <w:jc w:val="center"/>
        <w:rPr>
          <w:rFonts w:cs="Arial"/>
          <w:szCs w:val="24"/>
        </w:rPr>
        <w:sectPr w:rsidR="0021223E" w:rsidRPr="001F0D91" w:rsidSect="0021223E">
          <w:headerReference w:type="even" r:id="rId15"/>
          <w:headerReference w:type="default" r:id="rId16"/>
          <w:footerReference w:type="even" r:id="rId17"/>
          <w:footerReference w:type="default" r:id="rId18"/>
          <w:headerReference w:type="first" r:id="rId19"/>
          <w:footerReference w:type="first" r:id="rId20"/>
          <w:type w:val="continuous"/>
          <w:pgSz w:w="11906" w:h="16838"/>
          <w:pgMar w:top="993" w:right="1417" w:bottom="1417" w:left="1417" w:header="708" w:footer="708" w:gutter="0"/>
          <w:cols w:space="708"/>
          <w:docGrid w:linePitch="360"/>
        </w:sectPr>
      </w:pPr>
      <w:r w:rsidRPr="00B60869">
        <w:rPr>
          <w:rFonts w:cs="Arial"/>
          <w:b/>
          <w:i/>
          <w:sz w:val="18"/>
          <w:szCs w:val="18"/>
        </w:rPr>
        <w:t>Dokument musi zostać podpisany kwalifikowanym podpisem elektronicznym</w:t>
      </w:r>
      <w:r w:rsidR="00304148">
        <w:rPr>
          <w:rFonts w:cs="Arial"/>
          <w:b/>
          <w:i/>
          <w:sz w:val="18"/>
          <w:szCs w:val="18"/>
        </w:rPr>
        <w:t>, podpisem zaufanym</w:t>
      </w:r>
      <w:r>
        <w:rPr>
          <w:rFonts w:cs="Arial"/>
          <w:b/>
          <w:i/>
          <w:sz w:val="18"/>
          <w:szCs w:val="18"/>
        </w:rPr>
        <w:t xml:space="preserve"> lub </w:t>
      </w:r>
      <w:r w:rsidR="00304148">
        <w:rPr>
          <w:rFonts w:cs="Arial"/>
          <w:b/>
          <w:i/>
          <w:sz w:val="18"/>
          <w:szCs w:val="18"/>
        </w:rPr>
        <w:t xml:space="preserve">podpisem </w:t>
      </w:r>
      <w:r>
        <w:rPr>
          <w:rFonts w:cs="Arial"/>
          <w:b/>
          <w:i/>
          <w:sz w:val="18"/>
          <w:szCs w:val="18"/>
        </w:rPr>
        <w:t xml:space="preserve">osobistym </w:t>
      </w:r>
      <w:r w:rsidRPr="00B60869">
        <w:rPr>
          <w:rFonts w:cs="Arial"/>
          <w:b/>
          <w:i/>
          <w:sz w:val="18"/>
          <w:szCs w:val="18"/>
        </w:rPr>
        <w:t xml:space="preserve">przez upoważnionego przedstawiciela(i) </w:t>
      </w:r>
      <w:r w:rsidR="008A2FB3" w:rsidRPr="00B60869">
        <w:rPr>
          <w:rFonts w:cs="Arial"/>
          <w:b/>
          <w:i/>
          <w:sz w:val="18"/>
          <w:szCs w:val="18"/>
        </w:rPr>
        <w:t>Wykonawc</w:t>
      </w:r>
      <w:r w:rsidR="002C519A">
        <w:rPr>
          <w:rFonts w:cs="Arial"/>
          <w:b/>
          <w:i/>
          <w:sz w:val="18"/>
          <w:szCs w:val="18"/>
        </w:rPr>
        <w:t>y</w:t>
      </w:r>
    </w:p>
    <w:p w14:paraId="5DF26A69" w14:textId="77777777" w:rsidR="002C519A" w:rsidRDefault="002C519A" w:rsidP="00726F12">
      <w:pPr>
        <w:jc w:val="right"/>
        <w:rPr>
          <w:rFonts w:cs="Arial"/>
          <w:i/>
          <w:iCs/>
          <w:sz w:val="22"/>
          <w:szCs w:val="22"/>
        </w:rPr>
      </w:pPr>
    </w:p>
    <w:p w14:paraId="060D3BEB" w14:textId="77777777" w:rsidR="002C519A" w:rsidRDefault="002C519A" w:rsidP="00726F12">
      <w:pPr>
        <w:jc w:val="right"/>
        <w:rPr>
          <w:rFonts w:cs="Arial"/>
          <w:i/>
          <w:iCs/>
          <w:sz w:val="22"/>
          <w:szCs w:val="22"/>
        </w:rPr>
      </w:pPr>
    </w:p>
    <w:p w14:paraId="22F8C35C" w14:textId="77777777" w:rsidR="002C519A" w:rsidRDefault="002C519A" w:rsidP="00726F12">
      <w:pPr>
        <w:jc w:val="right"/>
        <w:rPr>
          <w:rFonts w:cs="Arial"/>
          <w:i/>
          <w:iCs/>
          <w:sz w:val="22"/>
          <w:szCs w:val="22"/>
        </w:rPr>
      </w:pPr>
    </w:p>
    <w:p w14:paraId="7DC3419C" w14:textId="77777777" w:rsidR="002C519A" w:rsidRDefault="002C519A" w:rsidP="00726F12">
      <w:pPr>
        <w:jc w:val="right"/>
        <w:rPr>
          <w:rFonts w:cs="Arial"/>
          <w:i/>
          <w:iCs/>
          <w:sz w:val="22"/>
          <w:szCs w:val="22"/>
        </w:rPr>
      </w:pPr>
    </w:p>
    <w:p w14:paraId="4112F628" w14:textId="77777777" w:rsidR="002C519A" w:rsidRDefault="002C519A" w:rsidP="00726F12">
      <w:pPr>
        <w:jc w:val="right"/>
        <w:rPr>
          <w:rFonts w:cs="Arial"/>
          <w:i/>
          <w:iCs/>
          <w:sz w:val="22"/>
          <w:szCs w:val="22"/>
        </w:rPr>
      </w:pPr>
    </w:p>
    <w:p w14:paraId="5C59E524" w14:textId="77777777" w:rsidR="002C519A" w:rsidRDefault="002C519A" w:rsidP="00726F12">
      <w:pPr>
        <w:jc w:val="right"/>
        <w:rPr>
          <w:rFonts w:cs="Arial"/>
          <w:i/>
          <w:iCs/>
          <w:sz w:val="22"/>
          <w:szCs w:val="22"/>
        </w:rPr>
      </w:pPr>
    </w:p>
    <w:p w14:paraId="65CF0C52" w14:textId="77777777" w:rsidR="002C519A" w:rsidRDefault="002C519A" w:rsidP="00726F12">
      <w:pPr>
        <w:jc w:val="right"/>
        <w:rPr>
          <w:rFonts w:cs="Arial"/>
          <w:i/>
          <w:iCs/>
          <w:sz w:val="22"/>
          <w:szCs w:val="22"/>
        </w:rPr>
      </w:pPr>
    </w:p>
    <w:p w14:paraId="6FEA7DE1" w14:textId="77777777" w:rsidR="002C519A" w:rsidRDefault="002C519A" w:rsidP="00726F12">
      <w:pPr>
        <w:jc w:val="right"/>
        <w:rPr>
          <w:rFonts w:cs="Arial"/>
          <w:i/>
          <w:iCs/>
          <w:sz w:val="22"/>
          <w:szCs w:val="22"/>
        </w:rPr>
      </w:pPr>
    </w:p>
    <w:p w14:paraId="7A4BF8FA" w14:textId="53188D1D" w:rsidR="00894C64" w:rsidRPr="00993A1D" w:rsidRDefault="00CA7116" w:rsidP="00726F12">
      <w:pPr>
        <w:jc w:val="right"/>
        <w:rPr>
          <w:rFonts w:cs="Arial"/>
          <w:sz w:val="22"/>
          <w:szCs w:val="22"/>
        </w:rPr>
      </w:pPr>
      <w:r w:rsidRPr="00993A1D">
        <w:rPr>
          <w:rFonts w:cs="Arial"/>
          <w:i/>
          <w:iCs/>
          <w:sz w:val="22"/>
          <w:szCs w:val="22"/>
        </w:rPr>
        <w:lastRenderedPageBreak/>
        <w:t>Załącznik nr 2 do Zaproszenia do składania ofert</w:t>
      </w:r>
      <w:r w:rsidRPr="00993A1D">
        <w:rPr>
          <w:rFonts w:cs="Arial"/>
          <w:sz w:val="22"/>
          <w:szCs w:val="22"/>
        </w:rPr>
        <w:t xml:space="preserve"> </w:t>
      </w:r>
    </w:p>
    <w:p w14:paraId="4B5BECBC" w14:textId="77777777" w:rsidR="00A91DC4" w:rsidRPr="00993A1D" w:rsidRDefault="00A91DC4" w:rsidP="00CA7116">
      <w:pPr>
        <w:jc w:val="right"/>
        <w:rPr>
          <w:rFonts w:cs="Arial"/>
          <w:sz w:val="22"/>
          <w:szCs w:val="22"/>
        </w:rPr>
      </w:pPr>
    </w:p>
    <w:p w14:paraId="6DFC1276" w14:textId="1FA36153" w:rsidR="00060A3D" w:rsidRPr="00060A3D" w:rsidRDefault="00CA7116" w:rsidP="00060A3D">
      <w:pPr>
        <w:jc w:val="center"/>
        <w:rPr>
          <w:rFonts w:cs="Arial"/>
          <w:sz w:val="22"/>
          <w:szCs w:val="22"/>
        </w:rPr>
      </w:pPr>
      <w:r w:rsidRPr="007F2B6C">
        <w:rPr>
          <w:rFonts w:cs="Arial"/>
          <w:sz w:val="22"/>
          <w:szCs w:val="22"/>
        </w:rPr>
        <w:t xml:space="preserve">    </w:t>
      </w:r>
    </w:p>
    <w:p w14:paraId="7A5D237D" w14:textId="77777777" w:rsidR="00060A3D" w:rsidRDefault="00060A3D" w:rsidP="00060A3D">
      <w:pPr>
        <w:keepNext/>
        <w:spacing w:before="240" w:after="120" w:line="360" w:lineRule="auto"/>
        <w:jc w:val="center"/>
        <w:outlineLvl w:val="1"/>
        <w:rPr>
          <w:rFonts w:cs="Arial"/>
          <w:b/>
          <w:bCs/>
          <w:iCs/>
          <w:szCs w:val="24"/>
        </w:rPr>
      </w:pPr>
      <w:r>
        <w:rPr>
          <w:rFonts w:cs="Arial"/>
          <w:b/>
          <w:bCs/>
          <w:iCs/>
          <w:szCs w:val="24"/>
        </w:rPr>
        <w:t>OPIS PRZEDMIOTU ZAMÓWIENIA</w:t>
      </w:r>
    </w:p>
    <w:p w14:paraId="4110C8BF" w14:textId="77777777" w:rsidR="003B03B0" w:rsidRPr="00494830" w:rsidRDefault="003B03B0" w:rsidP="003B03B0">
      <w:pPr>
        <w:pStyle w:val="NormalnyWeb"/>
        <w:spacing w:before="120" w:beforeAutospacing="0" w:after="20" w:afterAutospacing="0" w:line="276" w:lineRule="auto"/>
        <w:jc w:val="center"/>
        <w:rPr>
          <w:rFonts w:ascii="Arial" w:hAnsi="Arial" w:cs="Arial"/>
          <w:b/>
        </w:rPr>
      </w:pPr>
      <w:r w:rsidRPr="007F2382">
        <w:rPr>
          <w:rFonts w:ascii="Arial" w:hAnsi="Arial" w:cs="Arial"/>
          <w:b/>
        </w:rPr>
        <w:t xml:space="preserve">Świadczenie usługi stacjonarnego dostępu do sieci Internet 500/500 </w:t>
      </w:r>
      <w:proofErr w:type="spellStart"/>
      <w:r w:rsidRPr="007F2382">
        <w:rPr>
          <w:rFonts w:ascii="Arial" w:hAnsi="Arial" w:cs="Arial"/>
          <w:b/>
        </w:rPr>
        <w:t>Mbit</w:t>
      </w:r>
      <w:proofErr w:type="spellEnd"/>
      <w:r w:rsidRPr="007F2382">
        <w:rPr>
          <w:rFonts w:ascii="Arial" w:hAnsi="Arial" w:cs="Arial"/>
          <w:b/>
        </w:rPr>
        <w:t>/s</w:t>
      </w:r>
      <w:r w:rsidRPr="00494830">
        <w:rPr>
          <w:rFonts w:ascii="Arial" w:hAnsi="Arial" w:cs="Arial"/>
          <w:b/>
        </w:rPr>
        <w:t xml:space="preserve"> </w:t>
      </w:r>
      <w:r>
        <w:rPr>
          <w:rFonts w:ascii="Arial" w:hAnsi="Arial" w:cs="Arial"/>
          <w:b/>
        </w:rPr>
        <w:br/>
      </w:r>
      <w:r w:rsidRPr="00494830">
        <w:rPr>
          <w:rFonts w:ascii="Arial" w:hAnsi="Arial" w:cs="Arial"/>
          <w:b/>
        </w:rPr>
        <w:t>w obszarze odpowiedzialności RCI Warszawa w lokalizacji Warszawa dla:</w:t>
      </w:r>
    </w:p>
    <w:p w14:paraId="3BF22CEA" w14:textId="77777777" w:rsidR="003B03B0" w:rsidRPr="00494830" w:rsidRDefault="003B03B0" w:rsidP="003B03B0">
      <w:pPr>
        <w:pStyle w:val="NormalnyWeb"/>
        <w:spacing w:before="0" w:beforeAutospacing="0" w:after="20" w:afterAutospacing="0" w:line="276" w:lineRule="auto"/>
        <w:jc w:val="center"/>
        <w:rPr>
          <w:rFonts w:ascii="Arial" w:hAnsi="Arial" w:cs="Arial"/>
          <w:b/>
        </w:rPr>
      </w:pPr>
      <w:r w:rsidRPr="00494830">
        <w:rPr>
          <w:rFonts w:ascii="Arial" w:hAnsi="Arial" w:cs="Arial"/>
          <w:b/>
        </w:rPr>
        <w:t xml:space="preserve">Oddział Specjalny Żandarmerii Wojskowej </w:t>
      </w:r>
    </w:p>
    <w:p w14:paraId="54B1EB91" w14:textId="77777777" w:rsidR="003B03B0" w:rsidRPr="00494830" w:rsidRDefault="003B03B0" w:rsidP="003B03B0">
      <w:pPr>
        <w:pStyle w:val="NormalnyWeb"/>
        <w:numPr>
          <w:ilvl w:val="0"/>
          <w:numId w:val="110"/>
        </w:numPr>
        <w:spacing w:before="120" w:beforeAutospacing="0" w:after="40" w:afterAutospacing="0" w:line="276" w:lineRule="auto"/>
        <w:jc w:val="both"/>
        <w:rPr>
          <w:rFonts w:ascii="Arial" w:hAnsi="Arial" w:cs="Arial"/>
        </w:rPr>
      </w:pPr>
      <w:r w:rsidRPr="00494830">
        <w:rPr>
          <w:rFonts w:ascii="Arial" w:hAnsi="Arial" w:cs="Arial"/>
        </w:rPr>
        <w:t>Wykonawca zamówienia będzie zobowiązany świadczyć Zamawiającemu usługę stałego, szerokopasmowego dostępu do Internetu w następujących lokalizacji:</w:t>
      </w:r>
    </w:p>
    <w:tbl>
      <w:tblPr>
        <w:tblW w:w="8921" w:type="dxa"/>
        <w:jc w:val="center"/>
        <w:tblLayout w:type="fixed"/>
        <w:tblCellMar>
          <w:left w:w="70" w:type="dxa"/>
          <w:right w:w="70" w:type="dxa"/>
        </w:tblCellMar>
        <w:tblLook w:val="04A0" w:firstRow="1" w:lastRow="0" w:firstColumn="1" w:lastColumn="0" w:noHBand="0" w:noVBand="1"/>
      </w:tblPr>
      <w:tblGrid>
        <w:gridCol w:w="841"/>
        <w:gridCol w:w="4536"/>
        <w:gridCol w:w="1984"/>
        <w:gridCol w:w="1560"/>
      </w:tblGrid>
      <w:tr w:rsidR="003B03B0" w:rsidRPr="00494830" w14:paraId="3D3E7F01" w14:textId="77777777" w:rsidTr="00752FA6">
        <w:trPr>
          <w:trHeight w:val="458"/>
          <w:jc w:val="center"/>
        </w:trPr>
        <w:tc>
          <w:tcPr>
            <w:tcW w:w="841" w:type="dxa"/>
            <w:vMerge w:val="restart"/>
            <w:tcBorders>
              <w:top w:val="single" w:sz="8" w:space="0" w:color="auto"/>
              <w:left w:val="single" w:sz="8" w:space="0" w:color="auto"/>
              <w:bottom w:val="single" w:sz="8" w:space="0" w:color="000000"/>
              <w:right w:val="single" w:sz="4" w:space="0" w:color="auto"/>
            </w:tcBorders>
            <w:vAlign w:val="center"/>
            <w:hideMark/>
          </w:tcPr>
          <w:p w14:paraId="48A6FC5B" w14:textId="77777777" w:rsidR="003B03B0" w:rsidRPr="00494830" w:rsidRDefault="003B03B0" w:rsidP="00752FA6">
            <w:pPr>
              <w:spacing w:before="120" w:after="20" w:line="276" w:lineRule="auto"/>
              <w:ind w:left="142"/>
              <w:jc w:val="both"/>
              <w:rPr>
                <w:rFonts w:cs="Arial"/>
                <w:b/>
                <w:szCs w:val="24"/>
              </w:rPr>
            </w:pPr>
            <w:r w:rsidRPr="00494830">
              <w:rPr>
                <w:rFonts w:cs="Arial"/>
                <w:b/>
                <w:szCs w:val="24"/>
              </w:rPr>
              <w:t>L.p.</w:t>
            </w:r>
          </w:p>
        </w:tc>
        <w:tc>
          <w:tcPr>
            <w:tcW w:w="4536" w:type="dxa"/>
            <w:vMerge w:val="restart"/>
            <w:tcBorders>
              <w:top w:val="single" w:sz="8" w:space="0" w:color="auto"/>
              <w:left w:val="single" w:sz="4" w:space="0" w:color="auto"/>
              <w:bottom w:val="single" w:sz="8" w:space="0" w:color="000000"/>
              <w:right w:val="single" w:sz="4" w:space="0" w:color="auto"/>
            </w:tcBorders>
            <w:vAlign w:val="center"/>
            <w:hideMark/>
          </w:tcPr>
          <w:p w14:paraId="492C115D" w14:textId="77777777" w:rsidR="003B03B0" w:rsidRPr="00494830" w:rsidRDefault="003B03B0" w:rsidP="00752FA6">
            <w:pPr>
              <w:spacing w:before="120" w:after="20" w:line="276" w:lineRule="auto"/>
              <w:ind w:left="142"/>
              <w:jc w:val="center"/>
              <w:rPr>
                <w:rFonts w:cs="Arial"/>
                <w:b/>
                <w:szCs w:val="24"/>
              </w:rPr>
            </w:pPr>
            <w:r w:rsidRPr="00494830">
              <w:rPr>
                <w:rFonts w:cs="Arial"/>
                <w:b/>
                <w:szCs w:val="24"/>
              </w:rPr>
              <w:t>Lokalizacja</w:t>
            </w:r>
          </w:p>
        </w:tc>
        <w:tc>
          <w:tcPr>
            <w:tcW w:w="1984" w:type="dxa"/>
            <w:vMerge w:val="restart"/>
            <w:tcBorders>
              <w:top w:val="single" w:sz="8" w:space="0" w:color="auto"/>
              <w:left w:val="single" w:sz="4" w:space="0" w:color="auto"/>
              <w:bottom w:val="single" w:sz="8" w:space="0" w:color="000000"/>
              <w:right w:val="single" w:sz="4" w:space="0" w:color="auto"/>
            </w:tcBorders>
            <w:vAlign w:val="center"/>
            <w:hideMark/>
          </w:tcPr>
          <w:p w14:paraId="3AA3029D" w14:textId="77777777" w:rsidR="003B03B0" w:rsidRPr="00494830" w:rsidRDefault="003B03B0" w:rsidP="00752FA6">
            <w:pPr>
              <w:spacing w:before="120" w:after="20" w:line="276" w:lineRule="auto"/>
              <w:ind w:left="142"/>
              <w:jc w:val="center"/>
              <w:rPr>
                <w:rFonts w:cs="Arial"/>
                <w:b/>
                <w:szCs w:val="24"/>
              </w:rPr>
            </w:pPr>
            <w:r w:rsidRPr="00494830">
              <w:rPr>
                <w:rFonts w:cs="Arial"/>
                <w:b/>
                <w:szCs w:val="24"/>
              </w:rPr>
              <w:t>Przepływność</w:t>
            </w:r>
          </w:p>
        </w:tc>
        <w:tc>
          <w:tcPr>
            <w:tcW w:w="1560" w:type="dxa"/>
            <w:vMerge w:val="restart"/>
            <w:tcBorders>
              <w:top w:val="single" w:sz="8" w:space="0" w:color="auto"/>
              <w:left w:val="single" w:sz="4" w:space="0" w:color="auto"/>
              <w:bottom w:val="single" w:sz="8" w:space="0" w:color="000000"/>
              <w:right w:val="single" w:sz="8" w:space="0" w:color="auto"/>
            </w:tcBorders>
            <w:vAlign w:val="center"/>
            <w:hideMark/>
          </w:tcPr>
          <w:p w14:paraId="1AA8151B" w14:textId="77777777" w:rsidR="003B03B0" w:rsidRPr="00494830" w:rsidRDefault="003B03B0" w:rsidP="00752FA6">
            <w:pPr>
              <w:spacing w:before="120" w:after="20" w:line="276" w:lineRule="auto"/>
              <w:ind w:left="142"/>
              <w:jc w:val="center"/>
              <w:rPr>
                <w:rFonts w:cs="Arial"/>
                <w:b/>
                <w:szCs w:val="24"/>
              </w:rPr>
            </w:pPr>
            <w:r w:rsidRPr="00494830">
              <w:rPr>
                <w:rFonts w:cs="Arial"/>
                <w:b/>
                <w:szCs w:val="24"/>
              </w:rPr>
              <w:t>Uwagi</w:t>
            </w:r>
          </w:p>
        </w:tc>
      </w:tr>
      <w:tr w:rsidR="003B03B0" w:rsidRPr="00494830" w14:paraId="4D35DC3A" w14:textId="77777777" w:rsidTr="00752FA6">
        <w:trPr>
          <w:trHeight w:val="458"/>
          <w:jc w:val="center"/>
        </w:trPr>
        <w:tc>
          <w:tcPr>
            <w:tcW w:w="841" w:type="dxa"/>
            <w:vMerge/>
            <w:tcBorders>
              <w:top w:val="single" w:sz="8" w:space="0" w:color="auto"/>
              <w:left w:val="single" w:sz="8" w:space="0" w:color="auto"/>
              <w:bottom w:val="single" w:sz="8" w:space="0" w:color="000000"/>
              <w:right w:val="single" w:sz="4" w:space="0" w:color="auto"/>
            </w:tcBorders>
            <w:vAlign w:val="center"/>
            <w:hideMark/>
          </w:tcPr>
          <w:p w14:paraId="219B2D2C" w14:textId="77777777" w:rsidR="003B03B0" w:rsidRPr="00494830" w:rsidRDefault="003B03B0" w:rsidP="00752FA6">
            <w:pPr>
              <w:spacing w:before="120" w:after="20" w:line="276" w:lineRule="auto"/>
              <w:jc w:val="both"/>
              <w:rPr>
                <w:rFonts w:cs="Arial"/>
                <w:b/>
                <w:szCs w:val="24"/>
              </w:rPr>
            </w:pPr>
          </w:p>
        </w:tc>
        <w:tc>
          <w:tcPr>
            <w:tcW w:w="4536" w:type="dxa"/>
            <w:vMerge/>
            <w:tcBorders>
              <w:top w:val="single" w:sz="8" w:space="0" w:color="auto"/>
              <w:left w:val="single" w:sz="4" w:space="0" w:color="auto"/>
              <w:bottom w:val="single" w:sz="8" w:space="0" w:color="000000"/>
              <w:right w:val="single" w:sz="4" w:space="0" w:color="auto"/>
            </w:tcBorders>
            <w:vAlign w:val="center"/>
            <w:hideMark/>
          </w:tcPr>
          <w:p w14:paraId="5920A25C" w14:textId="77777777" w:rsidR="003B03B0" w:rsidRPr="00494830" w:rsidRDefault="003B03B0" w:rsidP="00752FA6">
            <w:pPr>
              <w:spacing w:before="120" w:after="20" w:line="276" w:lineRule="auto"/>
              <w:jc w:val="both"/>
              <w:rPr>
                <w:rFonts w:cs="Arial"/>
                <w:b/>
                <w:szCs w:val="24"/>
              </w:rPr>
            </w:pPr>
          </w:p>
        </w:tc>
        <w:tc>
          <w:tcPr>
            <w:tcW w:w="1984" w:type="dxa"/>
            <w:vMerge/>
            <w:tcBorders>
              <w:top w:val="single" w:sz="8" w:space="0" w:color="auto"/>
              <w:left w:val="single" w:sz="4" w:space="0" w:color="auto"/>
              <w:bottom w:val="single" w:sz="8" w:space="0" w:color="000000"/>
              <w:right w:val="single" w:sz="4" w:space="0" w:color="auto"/>
            </w:tcBorders>
            <w:vAlign w:val="center"/>
            <w:hideMark/>
          </w:tcPr>
          <w:p w14:paraId="54019829" w14:textId="77777777" w:rsidR="003B03B0" w:rsidRPr="00494830" w:rsidRDefault="003B03B0" w:rsidP="00752FA6">
            <w:pPr>
              <w:spacing w:before="120" w:after="20" w:line="276" w:lineRule="auto"/>
              <w:jc w:val="both"/>
              <w:rPr>
                <w:rFonts w:cs="Arial"/>
                <w:b/>
                <w:szCs w:val="24"/>
              </w:rPr>
            </w:pPr>
          </w:p>
        </w:tc>
        <w:tc>
          <w:tcPr>
            <w:tcW w:w="1560" w:type="dxa"/>
            <w:vMerge/>
            <w:tcBorders>
              <w:top w:val="single" w:sz="8" w:space="0" w:color="auto"/>
              <w:left w:val="single" w:sz="4" w:space="0" w:color="auto"/>
              <w:bottom w:val="single" w:sz="8" w:space="0" w:color="000000"/>
              <w:right w:val="single" w:sz="8" w:space="0" w:color="auto"/>
            </w:tcBorders>
            <w:vAlign w:val="center"/>
            <w:hideMark/>
          </w:tcPr>
          <w:p w14:paraId="5C373695" w14:textId="77777777" w:rsidR="003B03B0" w:rsidRPr="00494830" w:rsidRDefault="003B03B0" w:rsidP="00752FA6">
            <w:pPr>
              <w:spacing w:before="120" w:after="20" w:line="276" w:lineRule="auto"/>
              <w:jc w:val="both"/>
              <w:rPr>
                <w:rFonts w:cs="Arial"/>
                <w:b/>
                <w:szCs w:val="24"/>
              </w:rPr>
            </w:pPr>
          </w:p>
        </w:tc>
      </w:tr>
      <w:tr w:rsidR="003B03B0" w:rsidRPr="00494830" w14:paraId="5332A04C" w14:textId="77777777" w:rsidTr="00752FA6">
        <w:trPr>
          <w:trHeight w:val="1702"/>
          <w:jc w:val="center"/>
        </w:trPr>
        <w:tc>
          <w:tcPr>
            <w:tcW w:w="841" w:type="dxa"/>
            <w:tcBorders>
              <w:top w:val="single" w:sz="8" w:space="0" w:color="000000"/>
              <w:left w:val="single" w:sz="4" w:space="0" w:color="auto"/>
              <w:bottom w:val="single" w:sz="4" w:space="0" w:color="auto"/>
              <w:right w:val="single" w:sz="4" w:space="0" w:color="auto"/>
            </w:tcBorders>
            <w:vAlign w:val="center"/>
            <w:hideMark/>
          </w:tcPr>
          <w:p w14:paraId="264E7EB4" w14:textId="77777777" w:rsidR="003B03B0" w:rsidRPr="00494830" w:rsidRDefault="003B03B0" w:rsidP="00752FA6">
            <w:pPr>
              <w:spacing w:before="120" w:after="20" w:line="276" w:lineRule="auto"/>
              <w:ind w:left="142"/>
              <w:jc w:val="center"/>
              <w:rPr>
                <w:rFonts w:cs="Arial"/>
                <w:szCs w:val="24"/>
                <w:highlight w:val="yellow"/>
              </w:rPr>
            </w:pPr>
            <w:r w:rsidRPr="00494830">
              <w:rPr>
                <w:rFonts w:cs="Arial"/>
                <w:szCs w:val="24"/>
              </w:rPr>
              <w:t>1</w:t>
            </w:r>
          </w:p>
        </w:tc>
        <w:tc>
          <w:tcPr>
            <w:tcW w:w="4536" w:type="dxa"/>
            <w:tcBorders>
              <w:top w:val="single" w:sz="8" w:space="0" w:color="000000"/>
              <w:left w:val="nil"/>
              <w:bottom w:val="single" w:sz="4" w:space="0" w:color="auto"/>
              <w:right w:val="single" w:sz="4" w:space="0" w:color="auto"/>
            </w:tcBorders>
            <w:vAlign w:val="center"/>
            <w:hideMark/>
          </w:tcPr>
          <w:p w14:paraId="2C5F8CDE" w14:textId="77777777" w:rsidR="003B03B0" w:rsidRPr="00494830" w:rsidRDefault="003B03B0" w:rsidP="00752FA6">
            <w:pPr>
              <w:spacing w:after="100" w:afterAutospacing="1"/>
              <w:jc w:val="both"/>
              <w:rPr>
                <w:rFonts w:cs="Arial"/>
                <w:szCs w:val="24"/>
              </w:rPr>
            </w:pPr>
            <w:r w:rsidRPr="00494830">
              <w:rPr>
                <w:rFonts w:cs="Arial"/>
                <w:szCs w:val="24"/>
              </w:rPr>
              <w:t xml:space="preserve">Punkt Udostępnienia Usługi (PUU) – obiekt wojskowy, Warszawa 01-163, ul. Jana </w:t>
            </w:r>
            <w:proofErr w:type="spellStart"/>
            <w:r w:rsidRPr="00494830">
              <w:rPr>
                <w:rFonts w:cs="Arial"/>
                <w:szCs w:val="24"/>
              </w:rPr>
              <w:t>Ostroroga</w:t>
            </w:r>
            <w:proofErr w:type="spellEnd"/>
            <w:r w:rsidRPr="00494830">
              <w:rPr>
                <w:rFonts w:cs="Arial"/>
                <w:szCs w:val="24"/>
              </w:rPr>
              <w:t xml:space="preserve"> 35, budynek 89, pomieszczenie 138. Fizyczny Punkt Styku Sieci (FPSS) Zamawiającego z siecią Wykonawcy - Warszawa 01-163, ul. Jana </w:t>
            </w:r>
            <w:proofErr w:type="spellStart"/>
            <w:r w:rsidRPr="00494830">
              <w:rPr>
                <w:rFonts w:cs="Arial"/>
                <w:szCs w:val="24"/>
              </w:rPr>
              <w:t>Ostroroga</w:t>
            </w:r>
            <w:proofErr w:type="spellEnd"/>
            <w:r w:rsidRPr="00494830">
              <w:rPr>
                <w:rFonts w:cs="Arial"/>
                <w:szCs w:val="24"/>
              </w:rPr>
              <w:t xml:space="preserve"> 35, budynek 89, pomieszczenie 138.</w:t>
            </w:r>
          </w:p>
        </w:tc>
        <w:tc>
          <w:tcPr>
            <w:tcW w:w="1984" w:type="dxa"/>
            <w:tcBorders>
              <w:top w:val="single" w:sz="8" w:space="0" w:color="000000"/>
              <w:left w:val="nil"/>
              <w:bottom w:val="single" w:sz="4" w:space="0" w:color="auto"/>
              <w:right w:val="single" w:sz="4" w:space="0" w:color="auto"/>
            </w:tcBorders>
            <w:vAlign w:val="center"/>
            <w:hideMark/>
          </w:tcPr>
          <w:p w14:paraId="68ABF371" w14:textId="77777777" w:rsidR="003B03B0" w:rsidRPr="00494830" w:rsidRDefault="003B03B0" w:rsidP="00752FA6">
            <w:pPr>
              <w:spacing w:before="120" w:after="20" w:line="276" w:lineRule="auto"/>
              <w:ind w:left="142"/>
              <w:jc w:val="center"/>
              <w:rPr>
                <w:rFonts w:cs="Arial"/>
                <w:szCs w:val="24"/>
              </w:rPr>
            </w:pPr>
            <w:r w:rsidRPr="00494830">
              <w:rPr>
                <w:rFonts w:cs="Arial"/>
                <w:szCs w:val="24"/>
              </w:rPr>
              <w:t xml:space="preserve">500/500 </w:t>
            </w:r>
            <w:proofErr w:type="spellStart"/>
            <w:r w:rsidRPr="00494830">
              <w:rPr>
                <w:rFonts w:cs="Arial"/>
                <w:szCs w:val="24"/>
              </w:rPr>
              <w:t>Mb</w:t>
            </w:r>
            <w:proofErr w:type="spellEnd"/>
            <w:r w:rsidRPr="00494830">
              <w:rPr>
                <w:rFonts w:cs="Arial"/>
                <w:szCs w:val="24"/>
              </w:rPr>
              <w:t>/s</w:t>
            </w:r>
          </w:p>
        </w:tc>
        <w:tc>
          <w:tcPr>
            <w:tcW w:w="1560" w:type="dxa"/>
            <w:tcBorders>
              <w:top w:val="single" w:sz="8" w:space="0" w:color="000000"/>
              <w:left w:val="single" w:sz="4" w:space="0" w:color="auto"/>
              <w:bottom w:val="single" w:sz="4" w:space="0" w:color="auto"/>
              <w:right w:val="single" w:sz="8" w:space="0" w:color="auto"/>
            </w:tcBorders>
            <w:vAlign w:val="center"/>
            <w:hideMark/>
          </w:tcPr>
          <w:p w14:paraId="27A72B3E" w14:textId="77777777" w:rsidR="003B03B0" w:rsidRPr="00494830" w:rsidRDefault="003B03B0" w:rsidP="00752FA6">
            <w:pPr>
              <w:spacing w:before="120" w:after="20" w:line="276" w:lineRule="auto"/>
              <w:jc w:val="center"/>
              <w:rPr>
                <w:rFonts w:cs="Arial"/>
                <w:szCs w:val="24"/>
              </w:rPr>
            </w:pPr>
            <w:r w:rsidRPr="00494830">
              <w:rPr>
                <w:rFonts w:cs="Arial"/>
                <w:szCs w:val="24"/>
              </w:rPr>
              <w:t>16 stałe publiczne adresy IPv4</w:t>
            </w:r>
          </w:p>
        </w:tc>
      </w:tr>
    </w:tbl>
    <w:p w14:paraId="583C54FB" w14:textId="77777777" w:rsidR="003B03B0" w:rsidRPr="00494830" w:rsidRDefault="003B03B0" w:rsidP="003B03B0">
      <w:pPr>
        <w:pStyle w:val="NormalnyWeb"/>
        <w:numPr>
          <w:ilvl w:val="0"/>
          <w:numId w:val="110"/>
        </w:numPr>
        <w:spacing w:before="120" w:beforeAutospacing="0" w:after="20" w:afterAutospacing="0" w:line="276" w:lineRule="auto"/>
        <w:ind w:left="428"/>
        <w:jc w:val="both"/>
        <w:rPr>
          <w:rFonts w:ascii="Arial" w:hAnsi="Arial" w:cs="Arial"/>
        </w:rPr>
      </w:pPr>
      <w:r w:rsidRPr="00494830">
        <w:rPr>
          <w:rFonts w:ascii="Arial" w:hAnsi="Arial" w:cs="Arial"/>
        </w:rPr>
        <w:t xml:space="preserve">Wymagane są następujące parametry </w:t>
      </w:r>
      <w:proofErr w:type="spellStart"/>
      <w:r w:rsidRPr="00494830">
        <w:rPr>
          <w:rFonts w:ascii="Arial" w:hAnsi="Arial" w:cs="Arial"/>
        </w:rPr>
        <w:t>techniczno</w:t>
      </w:r>
      <w:proofErr w:type="spellEnd"/>
      <w:r w:rsidRPr="00494830">
        <w:rPr>
          <w:rFonts w:ascii="Arial" w:hAnsi="Arial" w:cs="Arial"/>
        </w:rPr>
        <w:t xml:space="preserve"> - organizacyjne udostępnienia usługi:</w:t>
      </w:r>
    </w:p>
    <w:p w14:paraId="1D950511" w14:textId="77777777" w:rsidR="003B03B0" w:rsidRPr="00494830" w:rsidRDefault="003B03B0" w:rsidP="003B03B0">
      <w:pPr>
        <w:pStyle w:val="NormalnyWeb"/>
        <w:numPr>
          <w:ilvl w:val="0"/>
          <w:numId w:val="111"/>
        </w:numPr>
        <w:spacing w:before="80" w:beforeAutospacing="0" w:after="20" w:afterAutospacing="0" w:line="276" w:lineRule="auto"/>
        <w:jc w:val="both"/>
        <w:rPr>
          <w:rFonts w:ascii="Arial" w:hAnsi="Arial" w:cs="Arial"/>
        </w:rPr>
      </w:pPr>
      <w:r w:rsidRPr="00494830">
        <w:rPr>
          <w:rFonts w:ascii="Arial" w:hAnsi="Arial" w:cs="Arial"/>
        </w:rPr>
        <w:t>gwarantowana przepływność minimalna definiowana na poziomie protokołu IP (warstwa III; modelu ISO OSI) dla średniej długości pakietu wynoszącej 400 bajtów:</w:t>
      </w:r>
    </w:p>
    <w:p w14:paraId="78F01585" w14:textId="77777777" w:rsidR="003B03B0" w:rsidRPr="00494830" w:rsidRDefault="003B03B0" w:rsidP="003B03B0">
      <w:pPr>
        <w:pStyle w:val="NormalnyWeb"/>
        <w:numPr>
          <w:ilvl w:val="0"/>
          <w:numId w:val="109"/>
        </w:numPr>
        <w:spacing w:before="20" w:beforeAutospacing="0" w:after="20" w:afterAutospacing="0" w:line="276" w:lineRule="auto"/>
        <w:ind w:left="723"/>
        <w:jc w:val="both"/>
        <w:rPr>
          <w:rFonts w:ascii="Arial" w:hAnsi="Arial" w:cs="Arial"/>
        </w:rPr>
      </w:pPr>
      <w:r w:rsidRPr="00494830">
        <w:rPr>
          <w:rFonts w:ascii="Arial" w:hAnsi="Arial" w:cs="Arial"/>
        </w:rPr>
        <w:t xml:space="preserve">500 </w:t>
      </w:r>
      <w:proofErr w:type="spellStart"/>
      <w:r w:rsidRPr="00494830">
        <w:rPr>
          <w:rFonts w:ascii="Arial" w:hAnsi="Arial" w:cs="Arial"/>
        </w:rPr>
        <w:t>Mb</w:t>
      </w:r>
      <w:proofErr w:type="spellEnd"/>
      <w:r w:rsidRPr="00494830">
        <w:rPr>
          <w:rFonts w:ascii="Arial" w:hAnsi="Arial" w:cs="Arial"/>
        </w:rPr>
        <w:t xml:space="preserve">/s </w:t>
      </w:r>
      <w:proofErr w:type="spellStart"/>
      <w:r w:rsidRPr="00494830">
        <w:rPr>
          <w:rFonts w:ascii="Arial" w:hAnsi="Arial" w:cs="Arial"/>
        </w:rPr>
        <w:t>download</w:t>
      </w:r>
      <w:proofErr w:type="spellEnd"/>
      <w:r w:rsidRPr="00494830">
        <w:rPr>
          <w:rFonts w:ascii="Arial" w:hAnsi="Arial" w:cs="Arial"/>
        </w:rPr>
        <w:t xml:space="preserve">, 500 </w:t>
      </w:r>
      <w:proofErr w:type="spellStart"/>
      <w:r w:rsidRPr="00494830">
        <w:rPr>
          <w:rFonts w:ascii="Arial" w:hAnsi="Arial" w:cs="Arial"/>
        </w:rPr>
        <w:t>Mb</w:t>
      </w:r>
      <w:proofErr w:type="spellEnd"/>
      <w:r w:rsidRPr="00494830">
        <w:rPr>
          <w:rFonts w:ascii="Arial" w:hAnsi="Arial" w:cs="Arial"/>
        </w:rPr>
        <w:t xml:space="preserve">/s </w:t>
      </w:r>
      <w:proofErr w:type="spellStart"/>
      <w:r w:rsidRPr="00494830">
        <w:rPr>
          <w:rFonts w:ascii="Arial" w:hAnsi="Arial" w:cs="Arial"/>
        </w:rPr>
        <w:t>upload</w:t>
      </w:r>
      <w:proofErr w:type="spellEnd"/>
      <w:r w:rsidRPr="00494830">
        <w:rPr>
          <w:rFonts w:ascii="Arial" w:hAnsi="Arial" w:cs="Arial"/>
        </w:rPr>
        <w:t>;</w:t>
      </w:r>
    </w:p>
    <w:p w14:paraId="2D767FEF" w14:textId="77777777" w:rsidR="003B03B0" w:rsidRPr="00494830" w:rsidRDefault="003B03B0" w:rsidP="003B03B0">
      <w:pPr>
        <w:pStyle w:val="NormalnyWeb"/>
        <w:numPr>
          <w:ilvl w:val="0"/>
          <w:numId w:val="109"/>
        </w:numPr>
        <w:spacing w:before="20" w:beforeAutospacing="0" w:after="20" w:afterAutospacing="0" w:line="276" w:lineRule="auto"/>
        <w:ind w:left="723"/>
        <w:jc w:val="both"/>
        <w:rPr>
          <w:rFonts w:ascii="Arial" w:hAnsi="Arial" w:cs="Arial"/>
        </w:rPr>
      </w:pPr>
      <w:r w:rsidRPr="00494830">
        <w:rPr>
          <w:rFonts w:ascii="Arial" w:hAnsi="Arial" w:cs="Arial"/>
        </w:rPr>
        <w:t>Ilość adresów publicznych IPv4: 16;</w:t>
      </w:r>
    </w:p>
    <w:p w14:paraId="3616CDF7" w14:textId="77777777" w:rsidR="003B03B0" w:rsidRPr="00494830" w:rsidRDefault="003B03B0" w:rsidP="003B03B0">
      <w:pPr>
        <w:pStyle w:val="NormalnyWeb"/>
        <w:numPr>
          <w:ilvl w:val="0"/>
          <w:numId w:val="111"/>
        </w:numPr>
        <w:spacing w:before="80" w:beforeAutospacing="0" w:after="20" w:afterAutospacing="0" w:line="276" w:lineRule="auto"/>
        <w:jc w:val="both"/>
        <w:rPr>
          <w:rFonts w:ascii="Arial" w:hAnsi="Arial" w:cs="Arial"/>
        </w:rPr>
      </w:pPr>
      <w:r w:rsidRPr="00494830">
        <w:rPr>
          <w:rFonts w:ascii="Arial" w:hAnsi="Arial" w:cs="Arial"/>
        </w:rPr>
        <w:t>doprowadzenie do FPSS stałym, jednorodnym łączem optotelekomunikacyjnym;</w:t>
      </w:r>
    </w:p>
    <w:p w14:paraId="23E843EA" w14:textId="77777777" w:rsidR="003B03B0" w:rsidRPr="00494830" w:rsidRDefault="003B03B0" w:rsidP="003B03B0">
      <w:pPr>
        <w:pStyle w:val="NormalnyWeb"/>
        <w:numPr>
          <w:ilvl w:val="0"/>
          <w:numId w:val="111"/>
        </w:numPr>
        <w:spacing w:before="80" w:beforeAutospacing="0" w:after="20" w:afterAutospacing="0" w:line="276" w:lineRule="auto"/>
        <w:jc w:val="both"/>
        <w:rPr>
          <w:rFonts w:ascii="Arial" w:hAnsi="Arial" w:cs="Arial"/>
        </w:rPr>
      </w:pPr>
      <w:r w:rsidRPr="00494830">
        <w:rPr>
          <w:rFonts w:ascii="Arial" w:hAnsi="Arial" w:cs="Arial"/>
        </w:rPr>
        <w:t>zakończenie usługi urządzeniem z interfejsem w standardzie 1000Base-T lub w standardzie 1000Base-LX;</w:t>
      </w:r>
    </w:p>
    <w:p w14:paraId="208230EA" w14:textId="77777777" w:rsidR="003B03B0" w:rsidRPr="00494830" w:rsidRDefault="003B03B0" w:rsidP="003B03B0">
      <w:pPr>
        <w:pStyle w:val="NormalnyWeb"/>
        <w:numPr>
          <w:ilvl w:val="0"/>
          <w:numId w:val="110"/>
        </w:numPr>
        <w:spacing w:before="120" w:beforeAutospacing="0" w:after="20" w:afterAutospacing="0" w:line="276" w:lineRule="auto"/>
        <w:ind w:left="428"/>
        <w:jc w:val="both"/>
        <w:rPr>
          <w:rFonts w:ascii="Arial" w:hAnsi="Arial" w:cs="Arial"/>
        </w:rPr>
      </w:pPr>
      <w:r w:rsidRPr="00494830">
        <w:rPr>
          <w:rFonts w:ascii="Arial" w:hAnsi="Arial" w:cs="Arial"/>
        </w:rPr>
        <w:t>Parametry niezawodnościowe:</w:t>
      </w:r>
    </w:p>
    <w:p w14:paraId="3D9B50BB" w14:textId="77777777" w:rsidR="003B03B0" w:rsidRPr="00494830" w:rsidRDefault="003B03B0" w:rsidP="003B03B0">
      <w:pPr>
        <w:pStyle w:val="NormalnyWeb"/>
        <w:numPr>
          <w:ilvl w:val="0"/>
          <w:numId w:val="112"/>
        </w:numPr>
        <w:spacing w:before="80" w:beforeAutospacing="0" w:after="20" w:afterAutospacing="0" w:line="276" w:lineRule="auto"/>
        <w:jc w:val="both"/>
        <w:rPr>
          <w:rFonts w:ascii="Arial" w:hAnsi="Arial" w:cs="Arial"/>
        </w:rPr>
      </w:pPr>
      <w:r w:rsidRPr="00494830">
        <w:rPr>
          <w:rFonts w:ascii="Arial" w:hAnsi="Arial" w:cs="Arial"/>
        </w:rPr>
        <w:t>minimalna dostępność usługi: 99,7% (liczona w okresie miesięcznym);</w:t>
      </w:r>
    </w:p>
    <w:p w14:paraId="0A74F9F7" w14:textId="77777777" w:rsidR="003B03B0" w:rsidRPr="00494830" w:rsidRDefault="003B03B0" w:rsidP="003B03B0">
      <w:pPr>
        <w:pStyle w:val="NormalnyWeb"/>
        <w:numPr>
          <w:ilvl w:val="0"/>
          <w:numId w:val="112"/>
        </w:numPr>
        <w:spacing w:before="80" w:beforeAutospacing="0" w:after="20" w:afterAutospacing="0" w:line="276" w:lineRule="auto"/>
        <w:jc w:val="both"/>
        <w:rPr>
          <w:rFonts w:ascii="Arial" w:hAnsi="Arial" w:cs="Arial"/>
        </w:rPr>
      </w:pPr>
      <w:r w:rsidRPr="00494830">
        <w:rPr>
          <w:rFonts w:ascii="Arial" w:hAnsi="Arial" w:cs="Arial"/>
        </w:rPr>
        <w:t>czas reakcji na awarię: 30min;</w:t>
      </w:r>
    </w:p>
    <w:p w14:paraId="44A63F03" w14:textId="77777777" w:rsidR="003B03B0" w:rsidRPr="00494830" w:rsidRDefault="003B03B0" w:rsidP="003B03B0">
      <w:pPr>
        <w:pStyle w:val="NormalnyWeb"/>
        <w:numPr>
          <w:ilvl w:val="0"/>
          <w:numId w:val="112"/>
        </w:numPr>
        <w:spacing w:before="80" w:beforeAutospacing="0" w:after="20" w:afterAutospacing="0" w:line="276" w:lineRule="auto"/>
        <w:jc w:val="both"/>
        <w:rPr>
          <w:rFonts w:ascii="Arial" w:hAnsi="Arial" w:cs="Arial"/>
        </w:rPr>
      </w:pPr>
      <w:r w:rsidRPr="00494830">
        <w:rPr>
          <w:rFonts w:ascii="Arial" w:hAnsi="Arial" w:cs="Arial"/>
        </w:rPr>
        <w:t>gwarantowany czas usunięcia awarii: 24h.</w:t>
      </w:r>
    </w:p>
    <w:p w14:paraId="38CC3E77" w14:textId="77777777" w:rsidR="003B03B0" w:rsidRPr="00494830" w:rsidRDefault="003B03B0" w:rsidP="003B03B0">
      <w:pPr>
        <w:pStyle w:val="NormalnyWeb"/>
        <w:numPr>
          <w:ilvl w:val="0"/>
          <w:numId w:val="110"/>
        </w:numPr>
        <w:spacing w:before="120" w:beforeAutospacing="0" w:after="20" w:afterAutospacing="0" w:line="276" w:lineRule="auto"/>
        <w:ind w:left="428"/>
        <w:jc w:val="both"/>
        <w:rPr>
          <w:rFonts w:ascii="Arial" w:hAnsi="Arial" w:cs="Arial"/>
        </w:rPr>
      </w:pPr>
      <w:r w:rsidRPr="00494830">
        <w:rPr>
          <w:rFonts w:ascii="Arial" w:hAnsi="Arial" w:cs="Arial"/>
        </w:rPr>
        <w:t xml:space="preserve">Termin świadczenia usługi: </w:t>
      </w:r>
      <w:r w:rsidRPr="00494830">
        <w:rPr>
          <w:rFonts w:ascii="Arial" w:hAnsi="Arial" w:cs="Arial"/>
          <w:b/>
        </w:rPr>
        <w:t>0</w:t>
      </w:r>
      <w:r>
        <w:rPr>
          <w:rFonts w:ascii="Arial" w:hAnsi="Arial" w:cs="Arial"/>
          <w:b/>
        </w:rPr>
        <w:t>2</w:t>
      </w:r>
      <w:r w:rsidRPr="00494830">
        <w:rPr>
          <w:rFonts w:ascii="Arial" w:hAnsi="Arial" w:cs="Arial"/>
          <w:b/>
        </w:rPr>
        <w:t>.04.2026 r. – 31.03.2028 r.</w:t>
      </w:r>
    </w:p>
    <w:p w14:paraId="0E85360C" w14:textId="77777777" w:rsidR="003B03B0" w:rsidRPr="00494830" w:rsidRDefault="003B03B0" w:rsidP="003B03B0">
      <w:pPr>
        <w:pStyle w:val="NormalnyWeb"/>
        <w:numPr>
          <w:ilvl w:val="0"/>
          <w:numId w:val="110"/>
        </w:numPr>
        <w:spacing w:before="120" w:beforeAutospacing="0" w:after="20" w:afterAutospacing="0" w:line="276" w:lineRule="auto"/>
        <w:ind w:left="428"/>
        <w:jc w:val="both"/>
        <w:rPr>
          <w:rFonts w:ascii="Arial" w:hAnsi="Arial" w:cs="Arial"/>
        </w:rPr>
      </w:pPr>
      <w:r w:rsidRPr="00494830">
        <w:rPr>
          <w:rFonts w:ascii="Arial" w:hAnsi="Arial" w:cs="Arial"/>
        </w:rPr>
        <w:t>Wykonawca zapewni monitoring łącza w zakresie wielkości ruchu wejściowego i wyjściowego, a statystyki dobowe prześle pocztą elektroniczną na adresy podane w umowie do 5 dnia każdego miesiąca na adresy:</w:t>
      </w:r>
    </w:p>
    <w:p w14:paraId="27772388" w14:textId="77777777" w:rsidR="003B03B0" w:rsidRPr="00494830" w:rsidRDefault="003B03B0" w:rsidP="003B03B0">
      <w:pPr>
        <w:pStyle w:val="NormalnyWeb"/>
        <w:numPr>
          <w:ilvl w:val="0"/>
          <w:numId w:val="113"/>
        </w:numPr>
        <w:spacing w:before="80" w:beforeAutospacing="0" w:after="20" w:afterAutospacing="0" w:line="276" w:lineRule="auto"/>
        <w:jc w:val="both"/>
        <w:rPr>
          <w:rFonts w:ascii="Arial" w:hAnsi="Arial" w:cs="Arial"/>
        </w:rPr>
      </w:pPr>
      <w:r w:rsidRPr="00494830">
        <w:rPr>
          <w:rFonts w:ascii="Arial" w:hAnsi="Arial" w:cs="Arial"/>
        </w:rPr>
        <w:t>cpi.kier@ron.mil.pl;</w:t>
      </w:r>
    </w:p>
    <w:p w14:paraId="209AE296" w14:textId="77777777" w:rsidR="003B03B0" w:rsidRPr="00494830" w:rsidRDefault="003B03B0" w:rsidP="003B03B0">
      <w:pPr>
        <w:pStyle w:val="NormalnyWeb"/>
        <w:numPr>
          <w:ilvl w:val="0"/>
          <w:numId w:val="113"/>
        </w:numPr>
        <w:spacing w:before="80" w:beforeAutospacing="0" w:after="20" w:afterAutospacing="0" w:line="276" w:lineRule="auto"/>
        <w:jc w:val="both"/>
        <w:rPr>
          <w:rFonts w:ascii="Arial" w:hAnsi="Arial" w:cs="Arial"/>
        </w:rPr>
      </w:pPr>
      <w:r w:rsidRPr="00494830">
        <w:rPr>
          <w:rFonts w:ascii="Arial" w:hAnsi="Arial" w:cs="Arial"/>
        </w:rPr>
        <w:lastRenderedPageBreak/>
        <w:t>mi.lech@ron.mil.pl;</w:t>
      </w:r>
    </w:p>
    <w:p w14:paraId="70F36796" w14:textId="77777777" w:rsidR="003B03B0" w:rsidRPr="00494830" w:rsidRDefault="003B03B0" w:rsidP="003B03B0">
      <w:pPr>
        <w:pStyle w:val="NormalnyWeb"/>
        <w:numPr>
          <w:ilvl w:val="0"/>
          <w:numId w:val="113"/>
        </w:numPr>
        <w:spacing w:before="80" w:beforeAutospacing="0" w:after="20" w:afterAutospacing="0" w:line="276" w:lineRule="auto"/>
        <w:jc w:val="both"/>
        <w:rPr>
          <w:rFonts w:ascii="Arial" w:hAnsi="Arial" w:cs="Arial"/>
        </w:rPr>
      </w:pPr>
      <w:r w:rsidRPr="00494830">
        <w:rPr>
          <w:rFonts w:ascii="Arial" w:hAnsi="Arial" w:cs="Arial"/>
        </w:rPr>
        <w:t>seb.dawid@ron.mil.pl;</w:t>
      </w:r>
    </w:p>
    <w:p w14:paraId="44D9D031" w14:textId="77777777" w:rsidR="003B03B0" w:rsidRPr="00494830" w:rsidRDefault="003B03B0" w:rsidP="003B03B0">
      <w:pPr>
        <w:pStyle w:val="NormalnyWeb"/>
        <w:spacing w:before="120" w:beforeAutospacing="0" w:after="20" w:afterAutospacing="0" w:line="276" w:lineRule="auto"/>
        <w:ind w:left="351"/>
        <w:jc w:val="both"/>
        <w:rPr>
          <w:rFonts w:ascii="Arial" w:hAnsi="Arial" w:cs="Arial"/>
        </w:rPr>
      </w:pPr>
      <w:r w:rsidRPr="00494830">
        <w:rPr>
          <w:rFonts w:ascii="Arial" w:hAnsi="Arial" w:cs="Arial"/>
        </w:rPr>
        <w:t>Dopuszcza się rozwiązanie, w którym Wykonawca dokonuje ciągłego monitorowania działania łącza poprzez wysyłanie pakietów kontrolnych.</w:t>
      </w:r>
    </w:p>
    <w:p w14:paraId="7314B473" w14:textId="77777777" w:rsidR="003B03B0" w:rsidRPr="00494830" w:rsidRDefault="003B03B0" w:rsidP="003B03B0">
      <w:pPr>
        <w:pStyle w:val="NormalnyWeb"/>
        <w:numPr>
          <w:ilvl w:val="0"/>
          <w:numId w:val="110"/>
        </w:numPr>
        <w:spacing w:before="120" w:beforeAutospacing="0" w:after="20" w:afterAutospacing="0" w:line="276" w:lineRule="auto"/>
        <w:ind w:left="428"/>
        <w:jc w:val="both"/>
        <w:rPr>
          <w:rFonts w:ascii="Arial" w:hAnsi="Arial" w:cs="Arial"/>
        </w:rPr>
      </w:pPr>
      <w:r w:rsidRPr="00494830">
        <w:rPr>
          <w:rFonts w:ascii="Arial" w:hAnsi="Arial" w:cs="Arial"/>
        </w:rPr>
        <w:t xml:space="preserve">Wykonawca usługi, w ramach monitorowania zobowiązany będzie do blokowania ataków typu </w:t>
      </w:r>
      <w:proofErr w:type="spellStart"/>
      <w:r w:rsidRPr="00494830">
        <w:rPr>
          <w:rFonts w:ascii="Arial" w:hAnsi="Arial" w:cs="Arial"/>
        </w:rPr>
        <w:t>DDoS</w:t>
      </w:r>
      <w:proofErr w:type="spellEnd"/>
      <w:r w:rsidRPr="00494830">
        <w:rPr>
          <w:rFonts w:ascii="Arial" w:hAnsi="Arial" w:cs="Arial"/>
        </w:rPr>
        <w:t xml:space="preserve">. Metodę blokowania ataków typu </w:t>
      </w:r>
      <w:proofErr w:type="spellStart"/>
      <w:r w:rsidRPr="00494830">
        <w:rPr>
          <w:rFonts w:ascii="Arial" w:hAnsi="Arial" w:cs="Arial"/>
        </w:rPr>
        <w:t>DDoS</w:t>
      </w:r>
      <w:proofErr w:type="spellEnd"/>
      <w:r w:rsidRPr="00494830">
        <w:rPr>
          <w:rFonts w:ascii="Arial" w:hAnsi="Arial" w:cs="Arial"/>
        </w:rPr>
        <w:t xml:space="preserve"> należy realizować w sposób automatyczny i zgłoszeniowy. Monitoring automatyczny winien blokować niepożądany ruch na poziomie urządzeń Wykonawcy poprzez:</w:t>
      </w:r>
    </w:p>
    <w:p w14:paraId="7C5B9902" w14:textId="77777777" w:rsidR="003B03B0" w:rsidRPr="00494830" w:rsidRDefault="003B03B0" w:rsidP="003B03B0">
      <w:pPr>
        <w:pStyle w:val="NormalnyWeb"/>
        <w:numPr>
          <w:ilvl w:val="0"/>
          <w:numId w:val="114"/>
        </w:numPr>
        <w:spacing w:before="40" w:beforeAutospacing="0" w:after="20" w:afterAutospacing="0" w:line="276" w:lineRule="auto"/>
        <w:jc w:val="both"/>
        <w:rPr>
          <w:rFonts w:ascii="Arial" w:hAnsi="Arial" w:cs="Arial"/>
        </w:rPr>
      </w:pPr>
      <w:r w:rsidRPr="00494830">
        <w:rPr>
          <w:rFonts w:ascii="Arial" w:hAnsi="Arial" w:cs="Arial"/>
        </w:rPr>
        <w:t>analizę ruchu do chronionej podsieci w czasie rzeczywistym;</w:t>
      </w:r>
    </w:p>
    <w:p w14:paraId="6109DE08" w14:textId="77777777" w:rsidR="003B03B0" w:rsidRPr="00494830" w:rsidRDefault="003B03B0" w:rsidP="003B03B0">
      <w:pPr>
        <w:pStyle w:val="NormalnyWeb"/>
        <w:numPr>
          <w:ilvl w:val="0"/>
          <w:numId w:val="114"/>
        </w:numPr>
        <w:spacing w:before="40" w:beforeAutospacing="0" w:after="20" w:afterAutospacing="0" w:line="276" w:lineRule="auto"/>
        <w:jc w:val="both"/>
        <w:rPr>
          <w:rFonts w:ascii="Arial" w:hAnsi="Arial" w:cs="Arial"/>
        </w:rPr>
      </w:pPr>
      <w:r w:rsidRPr="00494830">
        <w:rPr>
          <w:rFonts w:ascii="Arial" w:hAnsi="Arial" w:cs="Arial"/>
        </w:rPr>
        <w:t xml:space="preserve">wykrywanie anomalii polegających na przekroczeniu wartości uważanych za normalne w ruchu Internetowym w szczególności pakietów TCP SYN, TCPRST, TCP </w:t>
      </w:r>
      <w:proofErr w:type="spellStart"/>
      <w:r w:rsidRPr="00494830">
        <w:rPr>
          <w:rFonts w:ascii="Arial" w:hAnsi="Arial" w:cs="Arial"/>
        </w:rPr>
        <w:t>Null</w:t>
      </w:r>
      <w:proofErr w:type="spellEnd"/>
      <w:r w:rsidRPr="00494830">
        <w:rPr>
          <w:rFonts w:ascii="Arial" w:hAnsi="Arial" w:cs="Arial"/>
        </w:rPr>
        <w:t xml:space="preserve">, ICMP, IP </w:t>
      </w:r>
      <w:proofErr w:type="spellStart"/>
      <w:r w:rsidRPr="00494830">
        <w:rPr>
          <w:rFonts w:ascii="Arial" w:hAnsi="Arial" w:cs="Arial"/>
        </w:rPr>
        <w:t>Null</w:t>
      </w:r>
      <w:proofErr w:type="spellEnd"/>
      <w:r w:rsidRPr="00494830">
        <w:rPr>
          <w:rFonts w:ascii="Arial" w:hAnsi="Arial" w:cs="Arial"/>
        </w:rPr>
        <w:t>, DNS;</w:t>
      </w:r>
    </w:p>
    <w:p w14:paraId="5297BFEF" w14:textId="77777777" w:rsidR="003B03B0" w:rsidRPr="00494830" w:rsidRDefault="003B03B0" w:rsidP="003B03B0">
      <w:pPr>
        <w:pStyle w:val="NormalnyWeb"/>
        <w:numPr>
          <w:ilvl w:val="0"/>
          <w:numId w:val="114"/>
        </w:numPr>
        <w:spacing w:before="40" w:beforeAutospacing="0" w:after="20" w:afterAutospacing="0" w:line="276" w:lineRule="auto"/>
        <w:jc w:val="both"/>
        <w:rPr>
          <w:rFonts w:ascii="Arial" w:hAnsi="Arial" w:cs="Arial"/>
        </w:rPr>
      </w:pPr>
      <w:r w:rsidRPr="00494830">
        <w:rPr>
          <w:rFonts w:ascii="Arial" w:hAnsi="Arial" w:cs="Arial"/>
        </w:rPr>
        <w:t>wyznaczenie, na podstawie danych historycznych, oczekiwanej wartości ruchu do chronionej podsieci o danej porze dnia w danym dniu tygodnia oraz blokowanie anomalii polegających na znacznym przekroczeniu wolumenu ruchu;</w:t>
      </w:r>
    </w:p>
    <w:p w14:paraId="22AB044D" w14:textId="77777777" w:rsidR="003B03B0" w:rsidRPr="00494830" w:rsidRDefault="003B03B0" w:rsidP="003B03B0">
      <w:pPr>
        <w:pStyle w:val="NormalnyWeb"/>
        <w:numPr>
          <w:ilvl w:val="0"/>
          <w:numId w:val="114"/>
        </w:numPr>
        <w:spacing w:before="40" w:beforeAutospacing="0" w:after="20" w:afterAutospacing="0" w:line="276" w:lineRule="auto"/>
        <w:jc w:val="both"/>
        <w:rPr>
          <w:rFonts w:ascii="Arial" w:hAnsi="Arial" w:cs="Arial"/>
        </w:rPr>
      </w:pPr>
      <w:r w:rsidRPr="00494830">
        <w:rPr>
          <w:rFonts w:ascii="Arial" w:hAnsi="Arial" w:cs="Arial"/>
        </w:rPr>
        <w:t xml:space="preserve">blokowanie ruchu z podsieci </w:t>
      </w:r>
      <w:proofErr w:type="spellStart"/>
      <w:r w:rsidRPr="00494830">
        <w:rPr>
          <w:rFonts w:ascii="Arial" w:hAnsi="Arial" w:cs="Arial"/>
        </w:rPr>
        <w:t>botnetowych</w:t>
      </w:r>
      <w:proofErr w:type="spellEnd"/>
      <w:r w:rsidRPr="00494830">
        <w:rPr>
          <w:rFonts w:ascii="Arial" w:hAnsi="Arial" w:cs="Arial"/>
        </w:rPr>
        <w:t xml:space="preserve"> poprzez filtrowanie na podstawie aktualizowanych sygnatur zawierających listę adresów IP;</w:t>
      </w:r>
    </w:p>
    <w:p w14:paraId="15D0B499" w14:textId="77777777" w:rsidR="003B03B0" w:rsidRPr="00494830" w:rsidRDefault="003B03B0" w:rsidP="003B03B0">
      <w:pPr>
        <w:pStyle w:val="NormalnyWeb"/>
        <w:numPr>
          <w:ilvl w:val="0"/>
          <w:numId w:val="114"/>
        </w:numPr>
        <w:spacing w:before="40" w:beforeAutospacing="0" w:after="20" w:afterAutospacing="0" w:line="276" w:lineRule="auto"/>
        <w:jc w:val="both"/>
        <w:rPr>
          <w:rFonts w:ascii="Arial" w:hAnsi="Arial" w:cs="Arial"/>
        </w:rPr>
      </w:pPr>
      <w:r w:rsidRPr="00494830">
        <w:rPr>
          <w:rFonts w:ascii="Arial" w:hAnsi="Arial" w:cs="Arial"/>
        </w:rPr>
        <w:t xml:space="preserve">wykonawca usługi każdorazowo po wykrytym i zablokowanym ataku </w:t>
      </w:r>
      <w:proofErr w:type="spellStart"/>
      <w:r w:rsidRPr="00494830">
        <w:rPr>
          <w:rFonts w:ascii="Arial" w:hAnsi="Arial" w:cs="Arial"/>
        </w:rPr>
        <w:t>DDoS</w:t>
      </w:r>
      <w:proofErr w:type="spellEnd"/>
      <w:r w:rsidRPr="00494830">
        <w:rPr>
          <w:rFonts w:ascii="Arial" w:hAnsi="Arial" w:cs="Arial"/>
        </w:rPr>
        <w:t>, prześle pocztą elektroniczną na adresy incydenty@mon.gov.pl oraz mi.lech@ron.mil.pl raport z przeprowadzonego ataku.</w:t>
      </w:r>
    </w:p>
    <w:p w14:paraId="02AD1506" w14:textId="77777777" w:rsidR="003B03B0" w:rsidRPr="00494830" w:rsidRDefault="003B03B0" w:rsidP="003B03B0">
      <w:pPr>
        <w:pStyle w:val="NormalnyWeb"/>
        <w:numPr>
          <w:ilvl w:val="0"/>
          <w:numId w:val="110"/>
        </w:numPr>
        <w:spacing w:before="120" w:beforeAutospacing="0" w:after="20" w:afterAutospacing="0" w:line="276" w:lineRule="auto"/>
        <w:ind w:left="428"/>
        <w:jc w:val="both"/>
        <w:rPr>
          <w:rFonts w:ascii="Arial" w:hAnsi="Arial" w:cs="Arial"/>
        </w:rPr>
      </w:pPr>
      <w:r w:rsidRPr="00494830">
        <w:rPr>
          <w:rFonts w:ascii="Arial" w:hAnsi="Arial" w:cs="Arial"/>
        </w:rPr>
        <w:t xml:space="preserve">Odpowiedzialność Wykonawcy z tytułu braku dostępności usługi spowodowanej atakiem typu </w:t>
      </w:r>
      <w:proofErr w:type="spellStart"/>
      <w:r w:rsidRPr="00494830">
        <w:rPr>
          <w:rFonts w:ascii="Arial" w:hAnsi="Arial" w:cs="Arial"/>
        </w:rPr>
        <w:t>DDoS</w:t>
      </w:r>
      <w:proofErr w:type="spellEnd"/>
      <w:r w:rsidRPr="00494830">
        <w:rPr>
          <w:rFonts w:ascii="Arial" w:hAnsi="Arial" w:cs="Arial"/>
        </w:rPr>
        <w:t xml:space="preserve">, będzie liczona zgodnie z Wymaganiami w zakresie Gwarancji Jakości Świadczonych </w:t>
      </w:r>
      <w:proofErr w:type="gramStart"/>
      <w:r w:rsidRPr="00494830">
        <w:rPr>
          <w:rFonts w:ascii="Arial" w:hAnsi="Arial" w:cs="Arial"/>
        </w:rPr>
        <w:t>Usług</w:t>
      </w:r>
      <w:proofErr w:type="gramEnd"/>
      <w:r w:rsidRPr="00494830">
        <w:rPr>
          <w:rFonts w:ascii="Arial" w:hAnsi="Arial" w:cs="Arial"/>
        </w:rPr>
        <w:t xml:space="preserve"> przy czym, za czas zgłoszenia awarii należy przyjąć czas zgłoszenia zgodnie z pkt 3.1 SLA.</w:t>
      </w:r>
    </w:p>
    <w:p w14:paraId="450C2693" w14:textId="77777777" w:rsidR="003B03B0" w:rsidRPr="00494830" w:rsidRDefault="003B03B0" w:rsidP="003B03B0">
      <w:pPr>
        <w:pStyle w:val="Akapitzlist"/>
        <w:numPr>
          <w:ilvl w:val="0"/>
          <w:numId w:val="110"/>
        </w:numPr>
        <w:spacing w:before="120" w:after="120" w:line="276" w:lineRule="auto"/>
        <w:ind w:left="428"/>
        <w:contextualSpacing/>
        <w:jc w:val="both"/>
        <w:rPr>
          <w:rFonts w:ascii="Arial" w:hAnsi="Arial" w:cs="Arial"/>
        </w:rPr>
      </w:pPr>
      <w:r w:rsidRPr="00494830">
        <w:rPr>
          <w:rFonts w:ascii="Arial" w:hAnsi="Arial" w:cs="Arial"/>
        </w:rPr>
        <w:t>Zamawiający oczekuje wskazania dedykowanej komórki technicznej</w:t>
      </w:r>
      <w:r w:rsidRPr="00494830">
        <w:rPr>
          <w:rFonts w:ascii="Arial" w:hAnsi="Arial" w:cs="Arial"/>
        </w:rPr>
        <w:br/>
        <w:t>po stronie Wykonawcy, która wspierać będzie użytkownika w szybkiej</w:t>
      </w:r>
      <w:r w:rsidRPr="00494830">
        <w:rPr>
          <w:rFonts w:ascii="Arial" w:hAnsi="Arial" w:cs="Arial"/>
        </w:rPr>
        <w:br/>
        <w:t>i skutecznej obsłudze zgłoszeń. Wykonawca przygotuje również i przekaże (właściwą dla Zamawiającego) procedurę realizowaną na wypadek wystąpienia ataków DOS lub DDOS, innych zakłóceń w świadczeniu usług</w:t>
      </w:r>
      <w:r w:rsidRPr="00494830">
        <w:rPr>
          <w:rFonts w:ascii="Arial" w:hAnsi="Arial" w:cs="Arial"/>
        </w:rPr>
        <w:br/>
        <w:t xml:space="preserve">lub prognozowaniu wystąpienia takich zagrożeń w ramach </w:t>
      </w:r>
      <w:proofErr w:type="spellStart"/>
      <w:r w:rsidRPr="00494830">
        <w:rPr>
          <w:rFonts w:ascii="Arial" w:hAnsi="Arial" w:cs="Arial"/>
        </w:rPr>
        <w:t>CSiRT</w:t>
      </w:r>
      <w:proofErr w:type="spellEnd"/>
      <w:r w:rsidRPr="00494830">
        <w:rPr>
          <w:rFonts w:ascii="Arial" w:hAnsi="Arial" w:cs="Arial"/>
        </w:rPr>
        <w:t xml:space="preserve"> – zawierającą co najmniej numery telefonów kontaktowych, adresy email, czasy reakcji</w:t>
      </w:r>
      <w:r w:rsidRPr="00494830">
        <w:rPr>
          <w:rFonts w:ascii="Arial" w:hAnsi="Arial" w:cs="Arial"/>
        </w:rPr>
        <w:br/>
        <w:t>oraz warunki brzegowe uruchomienia procedury – niezbędne do zainicjowania przez Zamawiającego zgłoszenia w trybie standardowym oraz pilnym.</w:t>
      </w:r>
    </w:p>
    <w:p w14:paraId="7E30B35C" w14:textId="77777777" w:rsidR="003B03B0" w:rsidRPr="00494830" w:rsidRDefault="003B03B0" w:rsidP="003B03B0">
      <w:pPr>
        <w:pStyle w:val="NormalnyWeb"/>
        <w:numPr>
          <w:ilvl w:val="0"/>
          <w:numId w:val="110"/>
        </w:numPr>
        <w:spacing w:before="120" w:beforeAutospacing="0" w:after="20" w:afterAutospacing="0" w:line="276" w:lineRule="auto"/>
        <w:ind w:left="428"/>
        <w:jc w:val="both"/>
        <w:rPr>
          <w:rFonts w:ascii="Arial" w:hAnsi="Arial" w:cs="Arial"/>
        </w:rPr>
      </w:pPr>
      <w:r w:rsidRPr="00494830">
        <w:rPr>
          <w:rFonts w:ascii="Arial" w:hAnsi="Arial" w:cs="Arial"/>
        </w:rPr>
        <w:t>Wykonawca dostarczy, zainstaluje i skonfiguruje wszystkie urządzenia i oprogramowanie niezbędne do realizacji usługi będącej przedmiotem zamówienia;</w:t>
      </w:r>
    </w:p>
    <w:p w14:paraId="2D5DDF16" w14:textId="77777777" w:rsidR="003B03B0" w:rsidRPr="00494830" w:rsidRDefault="003B03B0" w:rsidP="003B03B0">
      <w:pPr>
        <w:pStyle w:val="NormalnyWeb"/>
        <w:numPr>
          <w:ilvl w:val="0"/>
          <w:numId w:val="110"/>
        </w:numPr>
        <w:spacing w:before="120" w:beforeAutospacing="0" w:after="20" w:afterAutospacing="0" w:line="276" w:lineRule="auto"/>
        <w:ind w:left="428"/>
        <w:jc w:val="both"/>
        <w:rPr>
          <w:rFonts w:ascii="Arial" w:hAnsi="Arial" w:cs="Arial"/>
        </w:rPr>
      </w:pPr>
      <w:r w:rsidRPr="00494830">
        <w:rPr>
          <w:rFonts w:ascii="Arial" w:hAnsi="Arial" w:cs="Arial"/>
        </w:rPr>
        <w:t xml:space="preserve"> Zamawiający zapewni zasilanie i miejsce dla urządzeń dostarczonych przez Wykonawcę i wykorzystywanych do świadczenia usługi.</w:t>
      </w:r>
    </w:p>
    <w:p w14:paraId="054422D7" w14:textId="77777777" w:rsidR="003B03B0" w:rsidRPr="00494830" w:rsidRDefault="003B03B0" w:rsidP="003B03B0">
      <w:pPr>
        <w:pStyle w:val="NormalnyWeb"/>
        <w:numPr>
          <w:ilvl w:val="0"/>
          <w:numId w:val="110"/>
        </w:numPr>
        <w:spacing w:before="120" w:beforeAutospacing="0" w:after="20" w:afterAutospacing="0" w:line="276" w:lineRule="auto"/>
        <w:ind w:left="428"/>
        <w:jc w:val="both"/>
        <w:rPr>
          <w:rFonts w:ascii="Arial" w:hAnsi="Arial" w:cs="Arial"/>
        </w:rPr>
      </w:pPr>
      <w:r w:rsidRPr="00494830">
        <w:rPr>
          <w:rFonts w:ascii="Arial" w:hAnsi="Arial" w:cs="Arial"/>
        </w:rPr>
        <w:t xml:space="preserve"> Odpowiedzialność Wykonawcy z tytułu braku dostępności usługi będzie liczona zgodnie z Wymaganiami w zakresie Gwarancji Jakości Świadczonych Usług.</w:t>
      </w:r>
    </w:p>
    <w:p w14:paraId="21F94F66" w14:textId="77777777" w:rsidR="003B03B0" w:rsidRPr="00494830" w:rsidRDefault="003B03B0" w:rsidP="003B03B0">
      <w:pPr>
        <w:pStyle w:val="NormalnyWeb"/>
        <w:spacing w:before="120" w:beforeAutospacing="0" w:after="20" w:afterAutospacing="0" w:line="276" w:lineRule="auto"/>
        <w:ind w:left="68"/>
        <w:jc w:val="both"/>
        <w:rPr>
          <w:rFonts w:ascii="Arial" w:hAnsi="Arial" w:cs="Arial"/>
        </w:rPr>
      </w:pPr>
      <w:r w:rsidRPr="00494830">
        <w:rPr>
          <w:rFonts w:ascii="Arial" w:hAnsi="Arial" w:cs="Arial"/>
        </w:rPr>
        <w:lastRenderedPageBreak/>
        <w:t>12. Urządzenia i oprogramowanie, o których mowa w pkt. 9:</w:t>
      </w:r>
    </w:p>
    <w:p w14:paraId="7467C5DB" w14:textId="77777777" w:rsidR="003B03B0" w:rsidRPr="00494830" w:rsidRDefault="003B03B0" w:rsidP="003B03B0">
      <w:pPr>
        <w:pStyle w:val="NormalnyWeb"/>
        <w:numPr>
          <w:ilvl w:val="0"/>
          <w:numId w:val="115"/>
        </w:numPr>
        <w:spacing w:before="80" w:beforeAutospacing="0" w:after="20" w:afterAutospacing="0" w:line="276" w:lineRule="auto"/>
        <w:jc w:val="both"/>
        <w:rPr>
          <w:rFonts w:ascii="Arial" w:hAnsi="Arial" w:cs="Arial"/>
        </w:rPr>
      </w:pPr>
      <w:r w:rsidRPr="00494830">
        <w:rPr>
          <w:rFonts w:ascii="Arial" w:hAnsi="Arial" w:cs="Arial"/>
        </w:rPr>
        <w:t>pozostają własnością Wykonawcy;</w:t>
      </w:r>
    </w:p>
    <w:p w14:paraId="4C1E5F8A" w14:textId="77777777" w:rsidR="003B03B0" w:rsidRPr="00494830" w:rsidRDefault="003B03B0" w:rsidP="003B03B0">
      <w:pPr>
        <w:pStyle w:val="NormalnyWeb"/>
        <w:numPr>
          <w:ilvl w:val="0"/>
          <w:numId w:val="115"/>
        </w:numPr>
        <w:spacing w:before="80" w:beforeAutospacing="0" w:after="20" w:afterAutospacing="0" w:line="276" w:lineRule="auto"/>
        <w:jc w:val="both"/>
        <w:rPr>
          <w:rFonts w:ascii="Arial" w:hAnsi="Arial" w:cs="Arial"/>
        </w:rPr>
      </w:pPr>
      <w:r w:rsidRPr="00494830">
        <w:rPr>
          <w:rFonts w:ascii="Arial" w:hAnsi="Arial" w:cs="Arial"/>
        </w:rPr>
        <w:t>są zarządzane przez Wykonawcę;</w:t>
      </w:r>
    </w:p>
    <w:p w14:paraId="44440A13" w14:textId="77777777" w:rsidR="003B03B0" w:rsidRPr="00494830" w:rsidRDefault="003B03B0" w:rsidP="003B03B0">
      <w:pPr>
        <w:pStyle w:val="NormalnyWeb"/>
        <w:numPr>
          <w:ilvl w:val="0"/>
          <w:numId w:val="115"/>
        </w:numPr>
        <w:spacing w:before="80" w:beforeAutospacing="0" w:after="20" w:afterAutospacing="0" w:line="276" w:lineRule="auto"/>
        <w:jc w:val="both"/>
        <w:rPr>
          <w:rFonts w:ascii="Arial" w:hAnsi="Arial" w:cs="Arial"/>
        </w:rPr>
      </w:pPr>
      <w:r w:rsidRPr="00494830">
        <w:rPr>
          <w:rFonts w:ascii="Arial" w:hAnsi="Arial" w:cs="Arial"/>
        </w:rPr>
        <w:t xml:space="preserve">koszty ich instalacji, konfiguracji, konserwacji i napraw ponosi Wykonawca; </w:t>
      </w:r>
    </w:p>
    <w:p w14:paraId="014345AF" w14:textId="77777777" w:rsidR="003B03B0" w:rsidRPr="00494830" w:rsidRDefault="003B03B0" w:rsidP="003B03B0">
      <w:pPr>
        <w:pStyle w:val="NormalnyWeb"/>
        <w:numPr>
          <w:ilvl w:val="0"/>
          <w:numId w:val="115"/>
        </w:numPr>
        <w:spacing w:before="80" w:beforeAutospacing="0" w:after="20" w:afterAutospacing="0" w:line="276" w:lineRule="auto"/>
        <w:jc w:val="both"/>
        <w:rPr>
          <w:rFonts w:ascii="Arial" w:hAnsi="Arial" w:cs="Arial"/>
        </w:rPr>
      </w:pPr>
      <w:r w:rsidRPr="00494830">
        <w:rPr>
          <w:rFonts w:ascii="Arial" w:hAnsi="Arial" w:cs="Arial"/>
        </w:rPr>
        <w:t>urządzenia zostaną zdemontowane i przejęte przez Wykonawcę najpóźniej w ciągu 30 dni od daty zakończenia trwania umowy;</w:t>
      </w:r>
    </w:p>
    <w:p w14:paraId="0CD508B1" w14:textId="77777777" w:rsidR="003B03B0" w:rsidRPr="00494830" w:rsidRDefault="003B03B0" w:rsidP="003B03B0">
      <w:pPr>
        <w:pStyle w:val="NormalnyWeb"/>
        <w:numPr>
          <w:ilvl w:val="0"/>
          <w:numId w:val="115"/>
        </w:numPr>
        <w:spacing w:before="80" w:beforeAutospacing="0" w:after="20" w:afterAutospacing="0" w:line="276" w:lineRule="auto"/>
        <w:jc w:val="both"/>
        <w:rPr>
          <w:rFonts w:ascii="Arial" w:hAnsi="Arial" w:cs="Arial"/>
        </w:rPr>
      </w:pPr>
      <w:r w:rsidRPr="00494830">
        <w:rPr>
          <w:rFonts w:ascii="Arial" w:hAnsi="Arial" w:cs="Arial"/>
        </w:rPr>
        <w:t>koszty transportu urządzeń ponosi Wykonawca.</w:t>
      </w:r>
    </w:p>
    <w:p w14:paraId="63BB3808" w14:textId="77777777" w:rsidR="003B03B0" w:rsidRPr="00494830" w:rsidRDefault="003B03B0" w:rsidP="003B03B0">
      <w:pPr>
        <w:pStyle w:val="NormalnyWeb"/>
        <w:numPr>
          <w:ilvl w:val="0"/>
          <w:numId w:val="116"/>
        </w:numPr>
        <w:spacing w:before="80" w:beforeAutospacing="0" w:after="160" w:afterAutospacing="0" w:line="259" w:lineRule="auto"/>
        <w:jc w:val="both"/>
      </w:pPr>
      <w:r w:rsidRPr="00494830">
        <w:rPr>
          <w:rFonts w:ascii="Arial" w:hAnsi="Arial" w:cs="Arial"/>
        </w:rPr>
        <w:t xml:space="preserve">Odpowiedzialność za urządzenia o których mowa w pkt. 9 ponosi Zamawiający tylko w zakresie ewentualnych uszkodzeń wynikających z winy zamawiającego. </w:t>
      </w:r>
    </w:p>
    <w:p w14:paraId="2061660F" w14:textId="77777777" w:rsidR="003B03B0" w:rsidRPr="00494830" w:rsidRDefault="003B03B0" w:rsidP="003B03B0">
      <w:pPr>
        <w:pStyle w:val="NormalnyWeb"/>
        <w:spacing w:before="80" w:beforeAutospacing="0" w:after="160" w:afterAutospacing="0" w:line="259" w:lineRule="auto"/>
        <w:jc w:val="both"/>
      </w:pPr>
    </w:p>
    <w:p w14:paraId="539512D5" w14:textId="77777777" w:rsidR="003B03B0" w:rsidRPr="00494830" w:rsidRDefault="003B03B0" w:rsidP="003B03B0">
      <w:pPr>
        <w:pStyle w:val="NormalnyWeb"/>
        <w:spacing w:before="80" w:beforeAutospacing="0" w:after="160" w:afterAutospacing="0" w:line="259" w:lineRule="auto"/>
        <w:jc w:val="both"/>
      </w:pPr>
    </w:p>
    <w:p w14:paraId="190056DD" w14:textId="77777777" w:rsidR="003B03B0" w:rsidRPr="00494830" w:rsidRDefault="003B03B0" w:rsidP="003B03B0">
      <w:pPr>
        <w:pStyle w:val="NormalnyWeb"/>
        <w:spacing w:before="80" w:beforeAutospacing="0" w:after="160" w:afterAutospacing="0" w:line="259" w:lineRule="auto"/>
        <w:jc w:val="both"/>
      </w:pPr>
    </w:p>
    <w:p w14:paraId="3D111BD3" w14:textId="77777777" w:rsidR="003B03B0" w:rsidRPr="00494830" w:rsidRDefault="003B03B0" w:rsidP="003B03B0">
      <w:pPr>
        <w:pStyle w:val="NormalnyWeb"/>
        <w:spacing w:before="80" w:beforeAutospacing="0" w:after="160" w:afterAutospacing="0" w:line="259" w:lineRule="auto"/>
        <w:jc w:val="both"/>
      </w:pPr>
    </w:p>
    <w:p w14:paraId="546548B0" w14:textId="77777777" w:rsidR="003B03B0" w:rsidRPr="00494830" w:rsidRDefault="003B03B0" w:rsidP="003B03B0">
      <w:pPr>
        <w:pStyle w:val="NormalnyWeb"/>
        <w:spacing w:before="80" w:beforeAutospacing="0" w:after="160" w:afterAutospacing="0" w:line="259" w:lineRule="auto"/>
        <w:jc w:val="both"/>
      </w:pPr>
    </w:p>
    <w:p w14:paraId="4CA27C60" w14:textId="77777777" w:rsidR="003B03B0" w:rsidRPr="00494830" w:rsidRDefault="003B03B0" w:rsidP="003B03B0">
      <w:pPr>
        <w:pStyle w:val="NormalnyWeb"/>
        <w:spacing w:before="80" w:beforeAutospacing="0" w:after="160" w:afterAutospacing="0" w:line="259" w:lineRule="auto"/>
        <w:jc w:val="both"/>
      </w:pPr>
    </w:p>
    <w:p w14:paraId="108A530F" w14:textId="77777777" w:rsidR="003B03B0" w:rsidRPr="00494830" w:rsidRDefault="003B03B0" w:rsidP="003B03B0">
      <w:pPr>
        <w:pStyle w:val="NormalnyWeb"/>
        <w:spacing w:before="80" w:beforeAutospacing="0" w:after="160" w:afterAutospacing="0" w:line="259" w:lineRule="auto"/>
        <w:jc w:val="both"/>
      </w:pPr>
    </w:p>
    <w:p w14:paraId="25A1144F" w14:textId="77777777" w:rsidR="003B03B0" w:rsidRPr="00494830" w:rsidRDefault="003B03B0" w:rsidP="003B03B0">
      <w:pPr>
        <w:pStyle w:val="NormalnyWeb"/>
        <w:spacing w:before="80" w:beforeAutospacing="0" w:after="160" w:afterAutospacing="0" w:line="259" w:lineRule="auto"/>
        <w:jc w:val="both"/>
      </w:pPr>
    </w:p>
    <w:p w14:paraId="2F94D478" w14:textId="77777777" w:rsidR="003B03B0" w:rsidRPr="00494830" w:rsidRDefault="003B03B0" w:rsidP="003B03B0">
      <w:pPr>
        <w:pStyle w:val="NormalnyWeb"/>
        <w:spacing w:before="80" w:beforeAutospacing="0" w:after="160" w:afterAutospacing="0" w:line="259" w:lineRule="auto"/>
        <w:jc w:val="both"/>
      </w:pPr>
    </w:p>
    <w:p w14:paraId="7BA7DB27" w14:textId="77777777" w:rsidR="003B03B0" w:rsidRPr="00494830" w:rsidRDefault="003B03B0" w:rsidP="003B03B0">
      <w:pPr>
        <w:pStyle w:val="NormalnyWeb"/>
        <w:spacing w:before="80" w:beforeAutospacing="0" w:after="160" w:afterAutospacing="0" w:line="259" w:lineRule="auto"/>
        <w:jc w:val="both"/>
      </w:pPr>
    </w:p>
    <w:p w14:paraId="718F6605" w14:textId="77777777" w:rsidR="003B03B0" w:rsidRPr="00494830" w:rsidRDefault="003B03B0" w:rsidP="003B03B0">
      <w:pPr>
        <w:pStyle w:val="NormalnyWeb"/>
        <w:spacing w:before="80" w:beforeAutospacing="0" w:after="160" w:afterAutospacing="0" w:line="259" w:lineRule="auto"/>
        <w:jc w:val="both"/>
      </w:pPr>
    </w:p>
    <w:p w14:paraId="2549BB97" w14:textId="77777777" w:rsidR="003B03B0" w:rsidRPr="00494830" w:rsidRDefault="003B03B0" w:rsidP="003B03B0">
      <w:pPr>
        <w:pStyle w:val="NormalnyWeb"/>
        <w:spacing w:before="80" w:beforeAutospacing="0" w:after="160" w:afterAutospacing="0" w:line="259" w:lineRule="auto"/>
        <w:jc w:val="both"/>
      </w:pPr>
    </w:p>
    <w:p w14:paraId="18AE4761" w14:textId="77777777" w:rsidR="003B03B0" w:rsidRPr="00494830" w:rsidRDefault="003B03B0" w:rsidP="003B03B0">
      <w:pPr>
        <w:pStyle w:val="NormalnyWeb"/>
        <w:spacing w:before="80" w:beforeAutospacing="0" w:after="160" w:afterAutospacing="0" w:line="259" w:lineRule="auto"/>
        <w:jc w:val="both"/>
      </w:pPr>
    </w:p>
    <w:p w14:paraId="70F51E91" w14:textId="77777777" w:rsidR="003B03B0" w:rsidRPr="00494830" w:rsidRDefault="003B03B0" w:rsidP="003B03B0">
      <w:pPr>
        <w:pStyle w:val="NormalnyWeb"/>
        <w:spacing w:before="80" w:beforeAutospacing="0" w:after="160" w:afterAutospacing="0" w:line="259" w:lineRule="auto"/>
        <w:jc w:val="both"/>
      </w:pPr>
    </w:p>
    <w:p w14:paraId="06A281B6" w14:textId="77777777" w:rsidR="003B03B0" w:rsidRPr="00494830" w:rsidRDefault="003B03B0" w:rsidP="003B03B0">
      <w:pPr>
        <w:pStyle w:val="NormalnyWeb"/>
        <w:spacing w:before="80" w:beforeAutospacing="0" w:after="160" w:afterAutospacing="0" w:line="259" w:lineRule="auto"/>
        <w:jc w:val="both"/>
      </w:pPr>
    </w:p>
    <w:p w14:paraId="2356DF49" w14:textId="77777777" w:rsidR="003B03B0" w:rsidRPr="00494830" w:rsidRDefault="003B03B0" w:rsidP="003B03B0">
      <w:pPr>
        <w:pStyle w:val="NormalnyWeb"/>
        <w:spacing w:before="80" w:beforeAutospacing="0" w:after="160" w:afterAutospacing="0" w:line="259" w:lineRule="auto"/>
        <w:jc w:val="both"/>
      </w:pPr>
    </w:p>
    <w:p w14:paraId="56C0C7E3" w14:textId="77777777" w:rsidR="003B03B0" w:rsidRPr="00494830" w:rsidRDefault="003B03B0" w:rsidP="003B03B0">
      <w:pPr>
        <w:pStyle w:val="NormalnyWeb"/>
        <w:spacing w:before="80" w:beforeAutospacing="0" w:after="160" w:afterAutospacing="0" w:line="259" w:lineRule="auto"/>
        <w:jc w:val="both"/>
      </w:pPr>
    </w:p>
    <w:p w14:paraId="3CC13D89" w14:textId="77777777" w:rsidR="003B03B0" w:rsidRPr="00494830" w:rsidRDefault="003B03B0" w:rsidP="003B03B0">
      <w:pPr>
        <w:pStyle w:val="NormalnyWeb"/>
        <w:spacing w:before="80" w:beforeAutospacing="0" w:after="160" w:afterAutospacing="0" w:line="259" w:lineRule="auto"/>
        <w:jc w:val="both"/>
      </w:pPr>
    </w:p>
    <w:p w14:paraId="5C628417" w14:textId="77777777" w:rsidR="003B03B0" w:rsidRPr="00494830" w:rsidRDefault="003B03B0" w:rsidP="003B03B0">
      <w:pPr>
        <w:pStyle w:val="NormalnyWeb"/>
        <w:spacing w:before="80" w:beforeAutospacing="0" w:after="160" w:afterAutospacing="0" w:line="259" w:lineRule="auto"/>
        <w:jc w:val="both"/>
      </w:pPr>
    </w:p>
    <w:p w14:paraId="4A723F98" w14:textId="77777777" w:rsidR="003B03B0" w:rsidRPr="00494830" w:rsidRDefault="003B03B0" w:rsidP="003B03B0">
      <w:pPr>
        <w:pStyle w:val="NormalnyWeb"/>
        <w:spacing w:before="80" w:beforeAutospacing="0" w:after="160" w:afterAutospacing="0" w:line="259" w:lineRule="auto"/>
        <w:jc w:val="both"/>
      </w:pPr>
    </w:p>
    <w:p w14:paraId="1BFE90DF" w14:textId="77777777" w:rsidR="003B03B0" w:rsidRPr="00494830" w:rsidRDefault="003B03B0" w:rsidP="003B03B0">
      <w:pPr>
        <w:pStyle w:val="NormalnyWeb"/>
        <w:spacing w:before="80" w:beforeAutospacing="0" w:after="160" w:afterAutospacing="0" w:line="259" w:lineRule="auto"/>
        <w:jc w:val="both"/>
      </w:pPr>
    </w:p>
    <w:p w14:paraId="10088F02" w14:textId="77777777" w:rsidR="003B03B0" w:rsidRPr="00494830" w:rsidRDefault="003B03B0" w:rsidP="003B03B0">
      <w:pPr>
        <w:pStyle w:val="NormalnyWeb"/>
        <w:spacing w:before="80" w:beforeAutospacing="0" w:after="160" w:afterAutospacing="0" w:line="259" w:lineRule="auto"/>
        <w:jc w:val="both"/>
      </w:pPr>
    </w:p>
    <w:p w14:paraId="33630AF5" w14:textId="77777777" w:rsidR="003B03B0" w:rsidRPr="00494830" w:rsidRDefault="003B03B0" w:rsidP="003B03B0">
      <w:pPr>
        <w:pStyle w:val="NormalnyWeb"/>
        <w:spacing w:before="80" w:beforeAutospacing="0" w:after="160" w:afterAutospacing="0" w:line="259" w:lineRule="auto"/>
        <w:jc w:val="both"/>
      </w:pPr>
    </w:p>
    <w:p w14:paraId="79A81A90" w14:textId="77777777" w:rsidR="003B03B0" w:rsidRPr="00494830" w:rsidRDefault="003B03B0" w:rsidP="003B03B0">
      <w:pPr>
        <w:jc w:val="center"/>
        <w:rPr>
          <w:rFonts w:cs="Arial"/>
          <w:b/>
          <w:bCs/>
          <w:szCs w:val="28"/>
        </w:rPr>
      </w:pPr>
      <w:r w:rsidRPr="00494830">
        <w:rPr>
          <w:rFonts w:cs="Arial"/>
          <w:b/>
          <w:bCs/>
          <w:szCs w:val="28"/>
        </w:rPr>
        <w:lastRenderedPageBreak/>
        <w:t>Wymagania w zakresie Gwarancji Jakości Świadczonych Usług</w:t>
      </w:r>
    </w:p>
    <w:p w14:paraId="4110040B" w14:textId="77777777" w:rsidR="003B03B0" w:rsidRPr="00494830" w:rsidRDefault="003B03B0" w:rsidP="003B03B0">
      <w:pPr>
        <w:spacing w:after="120" w:line="276" w:lineRule="auto"/>
        <w:ind w:left="283"/>
        <w:jc w:val="center"/>
        <w:rPr>
          <w:rFonts w:cs="Arial"/>
          <w:b/>
          <w:bCs/>
          <w:szCs w:val="28"/>
          <w:lang w:val="en-US"/>
        </w:rPr>
      </w:pPr>
      <w:r w:rsidRPr="00494830">
        <w:rPr>
          <w:rFonts w:cs="Arial"/>
          <w:b/>
          <w:bCs/>
          <w:szCs w:val="28"/>
          <w:lang w:val="en-US"/>
        </w:rPr>
        <w:t>(SLA - Service Level Agreement)</w:t>
      </w:r>
    </w:p>
    <w:p w14:paraId="1E77EC0C" w14:textId="77777777" w:rsidR="003B03B0" w:rsidRPr="00494830" w:rsidRDefault="003B03B0" w:rsidP="003B03B0">
      <w:pPr>
        <w:pStyle w:val="Akapitzlist"/>
        <w:numPr>
          <w:ilvl w:val="0"/>
          <w:numId w:val="74"/>
        </w:numPr>
        <w:spacing w:before="120" w:after="120" w:line="276" w:lineRule="auto"/>
        <w:ind w:right="284"/>
        <w:contextualSpacing/>
        <w:jc w:val="both"/>
        <w:rPr>
          <w:rFonts w:ascii="Arial" w:hAnsi="Arial" w:cs="Arial"/>
          <w:b/>
          <w:bCs/>
          <w:lang w:val="en-US"/>
        </w:rPr>
      </w:pPr>
      <w:proofErr w:type="spellStart"/>
      <w:r w:rsidRPr="00494830">
        <w:rPr>
          <w:rFonts w:ascii="Arial" w:hAnsi="Arial" w:cs="Arial"/>
          <w:b/>
          <w:bCs/>
          <w:lang w:val="en-US"/>
        </w:rPr>
        <w:t>Zakres</w:t>
      </w:r>
      <w:proofErr w:type="spellEnd"/>
      <w:r w:rsidRPr="00494830">
        <w:rPr>
          <w:rFonts w:ascii="Arial" w:hAnsi="Arial" w:cs="Arial"/>
          <w:b/>
          <w:bCs/>
          <w:lang w:val="en-US"/>
        </w:rPr>
        <w:t xml:space="preserve"> SLA</w:t>
      </w:r>
    </w:p>
    <w:p w14:paraId="79A737DC" w14:textId="77777777" w:rsidR="003B03B0" w:rsidRPr="00494830" w:rsidRDefault="003B03B0" w:rsidP="003B03B0">
      <w:pPr>
        <w:shd w:val="clear" w:color="auto" w:fill="FFFFFF"/>
        <w:tabs>
          <w:tab w:val="left" w:pos="-2835"/>
        </w:tabs>
        <w:spacing w:before="120" w:after="120" w:line="276" w:lineRule="auto"/>
        <w:ind w:left="408"/>
        <w:jc w:val="both"/>
        <w:rPr>
          <w:rFonts w:cs="Arial"/>
          <w:szCs w:val="24"/>
        </w:rPr>
      </w:pPr>
      <w:r w:rsidRPr="00494830">
        <w:rPr>
          <w:rFonts w:cs="Arial"/>
          <w:szCs w:val="24"/>
        </w:rPr>
        <w:t>SLA określa zasady gwarantowania przez Wykonawcę wartości parametrów dla Usługi realizowanej w ramach Umowy.</w:t>
      </w:r>
    </w:p>
    <w:p w14:paraId="1F16F945" w14:textId="77777777" w:rsidR="003B03B0" w:rsidRPr="00494830" w:rsidRDefault="003B03B0" w:rsidP="003B03B0">
      <w:pPr>
        <w:numPr>
          <w:ilvl w:val="1"/>
          <w:numId w:val="74"/>
        </w:numPr>
        <w:spacing w:before="240" w:after="120" w:line="276" w:lineRule="auto"/>
        <w:ind w:left="720"/>
        <w:jc w:val="both"/>
        <w:rPr>
          <w:rFonts w:cs="Arial"/>
          <w:szCs w:val="24"/>
        </w:rPr>
      </w:pPr>
      <w:r w:rsidRPr="00494830">
        <w:rPr>
          <w:rFonts w:cs="Arial"/>
          <w:szCs w:val="24"/>
        </w:rPr>
        <w:t>Awaria</w:t>
      </w:r>
    </w:p>
    <w:p w14:paraId="4F6599C4" w14:textId="77777777" w:rsidR="003B03B0" w:rsidRPr="00494830" w:rsidRDefault="003B03B0" w:rsidP="003B03B0">
      <w:pPr>
        <w:spacing w:before="120" w:after="120" w:line="276" w:lineRule="auto"/>
        <w:ind w:left="720"/>
        <w:contextualSpacing/>
        <w:jc w:val="both"/>
        <w:rPr>
          <w:rFonts w:cs="Arial"/>
          <w:szCs w:val="24"/>
        </w:rPr>
      </w:pPr>
      <w:r w:rsidRPr="00494830">
        <w:rPr>
          <w:rFonts w:cs="Arial"/>
          <w:szCs w:val="24"/>
        </w:rPr>
        <w:t>Awaria rozumiana jest jako uszkodzenie uniemożliwiające wykonywanie przez Wykonawcę Usługi z przyczyn zależnych od sieci telekomunikacyjnej i urządzeń Wykonawcy.</w:t>
      </w:r>
    </w:p>
    <w:p w14:paraId="07C8DBE8" w14:textId="77777777" w:rsidR="003B03B0" w:rsidRPr="00494830" w:rsidRDefault="003B03B0" w:rsidP="003B03B0">
      <w:pPr>
        <w:numPr>
          <w:ilvl w:val="1"/>
          <w:numId w:val="74"/>
        </w:numPr>
        <w:spacing w:before="240" w:after="120" w:line="276" w:lineRule="auto"/>
        <w:ind w:left="720"/>
        <w:jc w:val="both"/>
        <w:rPr>
          <w:rFonts w:cs="Arial"/>
          <w:szCs w:val="24"/>
        </w:rPr>
      </w:pPr>
      <w:r w:rsidRPr="00494830">
        <w:rPr>
          <w:rFonts w:cs="Arial"/>
          <w:szCs w:val="24"/>
        </w:rPr>
        <w:t>Parametry Niezawodnościowe</w:t>
      </w:r>
    </w:p>
    <w:p w14:paraId="3FA915BE" w14:textId="77777777" w:rsidR="003B03B0" w:rsidRPr="00494830" w:rsidRDefault="003B03B0" w:rsidP="003B03B0">
      <w:pPr>
        <w:spacing w:line="276" w:lineRule="auto"/>
        <w:ind w:firstLine="708"/>
        <w:jc w:val="both"/>
        <w:rPr>
          <w:rFonts w:cs="Arial"/>
          <w:szCs w:val="24"/>
        </w:rPr>
      </w:pPr>
      <w:r w:rsidRPr="00494830">
        <w:rPr>
          <w:rFonts w:cs="Arial"/>
          <w:szCs w:val="24"/>
        </w:rPr>
        <w:t>Parametrami określającymi niezawodność Usługi są:</w:t>
      </w:r>
    </w:p>
    <w:p w14:paraId="54B3F848" w14:textId="77777777" w:rsidR="003B03B0" w:rsidRPr="00494830" w:rsidRDefault="003B03B0" w:rsidP="003B03B0">
      <w:pPr>
        <w:numPr>
          <w:ilvl w:val="0"/>
          <w:numId w:val="73"/>
        </w:numPr>
        <w:tabs>
          <w:tab w:val="num" w:pos="1068"/>
        </w:tabs>
        <w:spacing w:before="120" w:after="120" w:line="276" w:lineRule="auto"/>
        <w:ind w:left="993" w:hanging="284"/>
        <w:jc w:val="both"/>
        <w:outlineLvl w:val="0"/>
        <w:rPr>
          <w:rFonts w:cs="Arial"/>
          <w:szCs w:val="24"/>
        </w:rPr>
      </w:pPr>
      <w:r w:rsidRPr="00494830">
        <w:rPr>
          <w:rFonts w:cs="Arial"/>
          <w:szCs w:val="24"/>
        </w:rPr>
        <w:t>Dostępność Usługi,</w:t>
      </w:r>
    </w:p>
    <w:p w14:paraId="1748CF54" w14:textId="77777777" w:rsidR="003B03B0" w:rsidRPr="00494830" w:rsidRDefault="003B03B0" w:rsidP="003B03B0">
      <w:pPr>
        <w:numPr>
          <w:ilvl w:val="0"/>
          <w:numId w:val="73"/>
        </w:numPr>
        <w:tabs>
          <w:tab w:val="num" w:pos="1068"/>
        </w:tabs>
        <w:spacing w:before="120" w:after="120" w:line="276" w:lineRule="auto"/>
        <w:ind w:left="993" w:hanging="284"/>
        <w:jc w:val="both"/>
        <w:outlineLvl w:val="0"/>
        <w:rPr>
          <w:rFonts w:cs="Arial"/>
          <w:szCs w:val="24"/>
        </w:rPr>
      </w:pPr>
      <w:r w:rsidRPr="00494830">
        <w:rPr>
          <w:rFonts w:cs="Arial"/>
          <w:szCs w:val="24"/>
        </w:rPr>
        <w:t>Czas Reakcji na Awarię,</w:t>
      </w:r>
    </w:p>
    <w:p w14:paraId="5F4695F1" w14:textId="77777777" w:rsidR="003B03B0" w:rsidRPr="00494830" w:rsidRDefault="003B03B0" w:rsidP="003B03B0">
      <w:pPr>
        <w:numPr>
          <w:ilvl w:val="0"/>
          <w:numId w:val="73"/>
        </w:numPr>
        <w:tabs>
          <w:tab w:val="num" w:pos="1068"/>
        </w:tabs>
        <w:spacing w:before="120" w:after="120" w:line="276" w:lineRule="auto"/>
        <w:ind w:left="993" w:hanging="284"/>
        <w:jc w:val="both"/>
        <w:outlineLvl w:val="0"/>
        <w:rPr>
          <w:rFonts w:cs="Arial"/>
          <w:szCs w:val="24"/>
        </w:rPr>
      </w:pPr>
      <w:r w:rsidRPr="00494830">
        <w:rPr>
          <w:rFonts w:cs="Arial"/>
          <w:szCs w:val="24"/>
        </w:rPr>
        <w:t>Czas Usunięcia Awarii.</w:t>
      </w:r>
    </w:p>
    <w:p w14:paraId="31F322E2" w14:textId="77777777" w:rsidR="003B03B0" w:rsidRPr="00494830" w:rsidRDefault="003B03B0" w:rsidP="003B03B0">
      <w:pPr>
        <w:keepNext/>
        <w:numPr>
          <w:ilvl w:val="2"/>
          <w:numId w:val="74"/>
        </w:numPr>
        <w:spacing w:before="240" w:after="160" w:line="276" w:lineRule="auto"/>
        <w:ind w:left="709" w:hanging="709"/>
        <w:outlineLvl w:val="2"/>
        <w:rPr>
          <w:rFonts w:cs="Arial"/>
          <w:bCs/>
          <w:szCs w:val="24"/>
        </w:rPr>
      </w:pPr>
      <w:r w:rsidRPr="00494830">
        <w:rPr>
          <w:rFonts w:cs="Arial"/>
          <w:bCs/>
          <w:szCs w:val="24"/>
        </w:rPr>
        <w:t>Dostępność Usługi</w:t>
      </w:r>
    </w:p>
    <w:p w14:paraId="578DF3E5" w14:textId="77777777" w:rsidR="003B03B0" w:rsidRPr="00494830" w:rsidRDefault="003B03B0" w:rsidP="003B03B0">
      <w:pPr>
        <w:spacing w:after="120" w:line="276" w:lineRule="auto"/>
        <w:ind w:left="709"/>
        <w:jc w:val="both"/>
        <w:rPr>
          <w:rFonts w:cs="Arial"/>
          <w:szCs w:val="24"/>
        </w:rPr>
      </w:pPr>
      <w:r w:rsidRPr="00494830">
        <w:rPr>
          <w:rFonts w:cs="Arial"/>
          <w:szCs w:val="24"/>
        </w:rPr>
        <w:t xml:space="preserve">Parametr Dostępność Usługi określa sumaryczną liczbę godzin w miesiącu kalendarzowym w czasie, których Usługa jest dostępna. Dla innych niż standardowy okres świadczenia Usługi parametr ten liczony jest jako stosunek całkowitej liczby </w:t>
      </w:r>
      <w:proofErr w:type="gramStart"/>
      <w:r w:rsidRPr="00494830">
        <w:rPr>
          <w:rFonts w:cs="Arial"/>
          <w:szCs w:val="24"/>
        </w:rPr>
        <w:t>godzin</w:t>
      </w:r>
      <w:proofErr w:type="gramEnd"/>
      <w:r w:rsidRPr="00494830">
        <w:rPr>
          <w:rFonts w:cs="Arial"/>
          <w:szCs w:val="24"/>
        </w:rPr>
        <w:t xml:space="preserve"> w których Usługa jest dostępna do całkowitej liczby godzin świadczenia Usługi (</w:t>
      </w:r>
      <w:proofErr w:type="spellStart"/>
      <w:r w:rsidRPr="00494830">
        <w:rPr>
          <w:rFonts w:cs="Arial"/>
          <w:szCs w:val="24"/>
        </w:rPr>
        <w:t>T</w:t>
      </w:r>
      <w:r w:rsidRPr="00494830">
        <w:rPr>
          <w:rFonts w:cs="Arial"/>
          <w:szCs w:val="24"/>
          <w:vertAlign w:val="subscript"/>
        </w:rPr>
        <w:t>całk</w:t>
      </w:r>
      <w:proofErr w:type="spellEnd"/>
      <w:r w:rsidRPr="00494830">
        <w:rPr>
          <w:rFonts w:cs="Arial"/>
          <w:szCs w:val="24"/>
        </w:rPr>
        <w:t>). Wartość gwarantowanego parametru „</w:t>
      </w:r>
      <w:r w:rsidRPr="00494830">
        <w:rPr>
          <w:rFonts w:cs="Arial"/>
          <w:b/>
          <w:szCs w:val="24"/>
        </w:rPr>
        <w:t xml:space="preserve">Dostępność Usługi” </w:t>
      </w:r>
      <w:r w:rsidRPr="00494830">
        <w:rPr>
          <w:rFonts w:cs="Arial"/>
          <w:szCs w:val="24"/>
        </w:rPr>
        <w:t>wynosi:</w:t>
      </w:r>
      <w:r w:rsidRPr="00494830">
        <w:rPr>
          <w:rFonts w:cs="Arial"/>
          <w:b/>
          <w:szCs w:val="24"/>
        </w:rPr>
        <w:t xml:space="preserve"> </w:t>
      </w:r>
      <w:r w:rsidRPr="00494830">
        <w:rPr>
          <w:rFonts w:cs="Arial"/>
          <w:szCs w:val="24"/>
        </w:rPr>
        <w:t>99,7%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033"/>
        <w:gridCol w:w="1417"/>
      </w:tblGrid>
      <w:tr w:rsidR="003B03B0" w:rsidRPr="00494830" w14:paraId="75113BFF" w14:textId="77777777" w:rsidTr="00752FA6">
        <w:trPr>
          <w:jc w:val="center"/>
        </w:trPr>
        <w:tc>
          <w:tcPr>
            <w:tcW w:w="4033" w:type="dxa"/>
            <w:tcBorders>
              <w:top w:val="single" w:sz="4" w:space="0" w:color="auto"/>
              <w:left w:val="single" w:sz="4" w:space="0" w:color="auto"/>
              <w:bottom w:val="single" w:sz="4" w:space="0" w:color="auto"/>
              <w:right w:val="single" w:sz="4" w:space="0" w:color="auto"/>
            </w:tcBorders>
            <w:hideMark/>
          </w:tcPr>
          <w:p w14:paraId="7BD27014" w14:textId="77777777" w:rsidR="003B03B0" w:rsidRPr="00494830" w:rsidRDefault="003B03B0" w:rsidP="00752FA6">
            <w:pPr>
              <w:spacing w:before="120" w:after="120" w:line="276" w:lineRule="auto"/>
              <w:rPr>
                <w:rFonts w:cs="Arial"/>
              </w:rPr>
            </w:pPr>
            <w:r w:rsidRPr="00494830">
              <w:rPr>
                <w:rFonts w:cs="Arial"/>
                <w:b/>
              </w:rPr>
              <w:t>Dostępność Usługi</w:t>
            </w:r>
          </w:p>
        </w:tc>
        <w:tc>
          <w:tcPr>
            <w:tcW w:w="1417" w:type="dxa"/>
            <w:tcBorders>
              <w:top w:val="single" w:sz="4" w:space="0" w:color="auto"/>
              <w:left w:val="single" w:sz="4" w:space="0" w:color="auto"/>
              <w:bottom w:val="single" w:sz="4" w:space="0" w:color="auto"/>
              <w:right w:val="single" w:sz="4" w:space="0" w:color="auto"/>
            </w:tcBorders>
            <w:hideMark/>
          </w:tcPr>
          <w:p w14:paraId="5322B1F1" w14:textId="77777777" w:rsidR="003B03B0" w:rsidRPr="00494830" w:rsidRDefault="003B03B0" w:rsidP="00752FA6">
            <w:pPr>
              <w:spacing w:before="120" w:after="120" w:line="276" w:lineRule="auto"/>
              <w:rPr>
                <w:rFonts w:cs="Arial"/>
              </w:rPr>
            </w:pPr>
            <w:r w:rsidRPr="00494830">
              <w:rPr>
                <w:rFonts w:cs="Arial"/>
              </w:rPr>
              <w:t>99,7%</w:t>
            </w:r>
          </w:p>
        </w:tc>
      </w:tr>
    </w:tbl>
    <w:p w14:paraId="3137907C" w14:textId="77777777" w:rsidR="003B03B0" w:rsidRPr="00494830" w:rsidRDefault="003B03B0" w:rsidP="003B03B0">
      <w:pPr>
        <w:spacing w:after="240" w:line="276" w:lineRule="auto"/>
        <w:jc w:val="center"/>
        <w:rPr>
          <w:rFonts w:cs="Arial"/>
          <w:i/>
          <w:smallCaps/>
          <w:spacing w:val="20"/>
          <w:sz w:val="22"/>
          <w:szCs w:val="24"/>
        </w:rPr>
      </w:pPr>
      <w:r w:rsidRPr="00494830">
        <w:rPr>
          <w:rFonts w:cs="Arial"/>
          <w:i/>
          <w:smallCaps/>
          <w:spacing w:val="20"/>
          <w:sz w:val="22"/>
          <w:szCs w:val="24"/>
        </w:rPr>
        <w:t>Tab. 1. Gwarantowana Dostępność Usług.</w:t>
      </w:r>
    </w:p>
    <w:p w14:paraId="3BAEBFC9" w14:textId="77777777" w:rsidR="003B03B0" w:rsidRPr="00494830" w:rsidRDefault="003B03B0" w:rsidP="003B03B0">
      <w:pPr>
        <w:keepNext/>
        <w:numPr>
          <w:ilvl w:val="2"/>
          <w:numId w:val="74"/>
        </w:numPr>
        <w:spacing w:before="120" w:after="160" w:line="276" w:lineRule="auto"/>
        <w:ind w:left="714" w:hanging="714"/>
        <w:outlineLvl w:val="2"/>
        <w:rPr>
          <w:rFonts w:cs="Arial"/>
          <w:bCs/>
          <w:szCs w:val="24"/>
        </w:rPr>
      </w:pPr>
      <w:r w:rsidRPr="00494830">
        <w:rPr>
          <w:rFonts w:cs="Arial"/>
          <w:bCs/>
          <w:szCs w:val="24"/>
        </w:rPr>
        <w:t>Czas Reakcji na Awarię</w:t>
      </w:r>
    </w:p>
    <w:p w14:paraId="3A005A96" w14:textId="77777777" w:rsidR="003B03B0" w:rsidRPr="00494830" w:rsidRDefault="003B03B0" w:rsidP="003B03B0">
      <w:pPr>
        <w:spacing w:after="120" w:line="276" w:lineRule="auto"/>
        <w:ind w:left="709"/>
        <w:jc w:val="both"/>
        <w:rPr>
          <w:rFonts w:cs="Arial"/>
          <w:szCs w:val="24"/>
        </w:rPr>
      </w:pPr>
      <w:r w:rsidRPr="00494830">
        <w:rPr>
          <w:rFonts w:cs="Arial"/>
          <w:szCs w:val="24"/>
        </w:rPr>
        <w:t>Czas Reakcji na Awarię jest liczony od zgłoszenia Awarii przez Zamawiającego do momentu potwierdzenia przez Wykonawcę oraz podjęcia działań przez służby techniczne Wykonawcy zgodnie z punktem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294"/>
        <w:gridCol w:w="1773"/>
      </w:tblGrid>
      <w:tr w:rsidR="003B03B0" w:rsidRPr="00494830" w14:paraId="0E359374" w14:textId="77777777" w:rsidTr="00752FA6">
        <w:trPr>
          <w:jc w:val="center"/>
        </w:trPr>
        <w:tc>
          <w:tcPr>
            <w:tcW w:w="3294" w:type="dxa"/>
            <w:tcBorders>
              <w:top w:val="single" w:sz="4" w:space="0" w:color="auto"/>
              <w:left w:val="single" w:sz="4" w:space="0" w:color="auto"/>
              <w:bottom w:val="single" w:sz="4" w:space="0" w:color="auto"/>
              <w:right w:val="single" w:sz="4" w:space="0" w:color="auto"/>
            </w:tcBorders>
            <w:hideMark/>
          </w:tcPr>
          <w:p w14:paraId="3A9FFACB" w14:textId="77777777" w:rsidR="003B03B0" w:rsidRPr="00494830" w:rsidRDefault="003B03B0" w:rsidP="00752FA6">
            <w:pPr>
              <w:keepNext/>
              <w:spacing w:before="120" w:after="120" w:line="276" w:lineRule="auto"/>
              <w:jc w:val="center"/>
              <w:outlineLvl w:val="4"/>
              <w:rPr>
                <w:rFonts w:cs="Arial"/>
                <w:b/>
              </w:rPr>
            </w:pPr>
            <w:r w:rsidRPr="00494830">
              <w:rPr>
                <w:rFonts w:cs="Arial"/>
                <w:b/>
              </w:rPr>
              <w:t>Czas Reakcji na Awarię</w:t>
            </w:r>
          </w:p>
        </w:tc>
        <w:tc>
          <w:tcPr>
            <w:tcW w:w="1773" w:type="dxa"/>
            <w:tcBorders>
              <w:top w:val="single" w:sz="4" w:space="0" w:color="auto"/>
              <w:left w:val="single" w:sz="4" w:space="0" w:color="auto"/>
              <w:bottom w:val="single" w:sz="4" w:space="0" w:color="auto"/>
              <w:right w:val="single" w:sz="4" w:space="0" w:color="auto"/>
            </w:tcBorders>
            <w:hideMark/>
          </w:tcPr>
          <w:p w14:paraId="26651078" w14:textId="77777777" w:rsidR="003B03B0" w:rsidRPr="00494830" w:rsidRDefault="003B03B0" w:rsidP="00752FA6">
            <w:pPr>
              <w:spacing w:before="120" w:after="120" w:line="276" w:lineRule="auto"/>
              <w:rPr>
                <w:rFonts w:cs="Arial"/>
              </w:rPr>
            </w:pPr>
            <w:r w:rsidRPr="00494830">
              <w:rPr>
                <w:rFonts w:cs="Arial"/>
              </w:rPr>
              <w:t xml:space="preserve">30 min </w:t>
            </w:r>
          </w:p>
        </w:tc>
      </w:tr>
    </w:tbl>
    <w:p w14:paraId="38668409" w14:textId="77777777" w:rsidR="003B03B0" w:rsidRPr="00494830" w:rsidRDefault="003B03B0" w:rsidP="003B03B0">
      <w:pPr>
        <w:spacing w:after="240" w:line="276" w:lineRule="auto"/>
        <w:jc w:val="center"/>
        <w:rPr>
          <w:rFonts w:cs="Arial"/>
          <w:i/>
          <w:smallCaps/>
          <w:spacing w:val="20"/>
          <w:sz w:val="22"/>
          <w:szCs w:val="24"/>
        </w:rPr>
      </w:pPr>
      <w:r w:rsidRPr="00494830">
        <w:rPr>
          <w:rFonts w:cs="Arial"/>
          <w:i/>
          <w:smallCaps/>
          <w:spacing w:val="20"/>
          <w:sz w:val="22"/>
          <w:szCs w:val="24"/>
        </w:rPr>
        <w:t>Tab. 2. Czas Reakcji na Awarię</w:t>
      </w:r>
    </w:p>
    <w:p w14:paraId="4FE41E44" w14:textId="77777777" w:rsidR="003B03B0" w:rsidRPr="00494830" w:rsidRDefault="003B03B0" w:rsidP="003B03B0">
      <w:pPr>
        <w:keepNext/>
        <w:numPr>
          <w:ilvl w:val="2"/>
          <w:numId w:val="74"/>
        </w:numPr>
        <w:spacing w:after="160" w:line="276" w:lineRule="auto"/>
        <w:ind w:left="709" w:hanging="709"/>
        <w:outlineLvl w:val="2"/>
        <w:rPr>
          <w:rFonts w:cs="Arial"/>
          <w:bCs/>
          <w:szCs w:val="24"/>
        </w:rPr>
      </w:pPr>
      <w:r w:rsidRPr="00494830">
        <w:rPr>
          <w:rFonts w:cs="Arial"/>
          <w:bCs/>
          <w:szCs w:val="24"/>
        </w:rPr>
        <w:t>Czas Usunięcia Awarii</w:t>
      </w:r>
    </w:p>
    <w:p w14:paraId="7D69FE1A" w14:textId="77777777" w:rsidR="003B03B0" w:rsidRPr="00494830" w:rsidRDefault="003B03B0" w:rsidP="003B03B0">
      <w:pPr>
        <w:spacing w:line="276" w:lineRule="auto"/>
        <w:ind w:left="709"/>
        <w:jc w:val="both"/>
        <w:rPr>
          <w:rFonts w:cs="Arial"/>
          <w:szCs w:val="24"/>
        </w:rPr>
      </w:pPr>
      <w:r w:rsidRPr="00494830">
        <w:rPr>
          <w:rFonts w:cs="Arial"/>
          <w:szCs w:val="24"/>
        </w:rPr>
        <w:t>Czas usunięcia Awarii liczony jest od zgłoszenia Awarii przez Zamawiającego do Wykonawcy zgodnie z punktem 3.</w:t>
      </w:r>
    </w:p>
    <w:p w14:paraId="66461EC2" w14:textId="77777777" w:rsidR="003B03B0" w:rsidRPr="00494830" w:rsidRDefault="003B03B0" w:rsidP="003B03B0">
      <w:pPr>
        <w:spacing w:line="276" w:lineRule="auto"/>
        <w:ind w:left="709"/>
        <w:jc w:val="both"/>
        <w:rPr>
          <w:rFonts w:cs="Arial"/>
          <w:szCs w:val="24"/>
        </w:rPr>
      </w:pPr>
      <w:r w:rsidRPr="00494830">
        <w:rPr>
          <w:rFonts w:cs="Arial"/>
          <w:szCs w:val="24"/>
        </w:rPr>
        <w:t xml:space="preserve">W przypadku, gdy usunięcie Awarii jest uzależnione od udostępnienia lokalizacji Zamawiającego pracownikom technicznym Wykonawcy, czas usunięcia Awarii jest liczony od chwili udostępnienia lokalizacji przez Zamawiającego do czasu </w:t>
      </w:r>
      <w:r w:rsidRPr="00494830">
        <w:rPr>
          <w:rFonts w:cs="Arial"/>
          <w:szCs w:val="24"/>
        </w:rPr>
        <w:lastRenderedPageBreak/>
        <w:t>zamknięcia Biletu Problemowego. W przypadku, gdy usunięcie Awarii nie jest uzależnione od udostępnienia lokalizacji Zamawiającego pracownikom technicznym Wykonawcy, czas usunięcia Awarii jest liczony od czasu zgłoszenia Awarii przez Zamawiającego do czasu zamknięcia Biletu Problemowego.</w:t>
      </w:r>
    </w:p>
    <w:p w14:paraId="2B16E74C" w14:textId="77777777" w:rsidR="003B03B0" w:rsidRPr="00494830" w:rsidRDefault="003B03B0" w:rsidP="003B03B0">
      <w:pPr>
        <w:spacing w:before="120" w:after="120" w:line="276" w:lineRule="auto"/>
        <w:ind w:left="709"/>
        <w:jc w:val="both"/>
        <w:rPr>
          <w:rFonts w:cs="Arial"/>
          <w:szCs w:val="24"/>
        </w:rPr>
      </w:pPr>
      <w:r w:rsidRPr="00494830">
        <w:rPr>
          <w:rFonts w:cs="Arial"/>
          <w:szCs w:val="24"/>
        </w:rPr>
        <w:t>Wartość gwarantowanego parametru „</w:t>
      </w:r>
      <w:r w:rsidRPr="00494830">
        <w:rPr>
          <w:rFonts w:cs="Arial"/>
          <w:b/>
          <w:szCs w:val="24"/>
        </w:rPr>
        <w:t xml:space="preserve">Gwarantowany Czas Usunięcia Awarii” </w:t>
      </w:r>
      <w:r w:rsidRPr="00494830">
        <w:rPr>
          <w:rFonts w:cs="Arial"/>
          <w:szCs w:val="24"/>
        </w:rPr>
        <w:t>wynosi</w:t>
      </w:r>
      <w:r w:rsidRPr="00494830">
        <w:rPr>
          <w:rFonts w:cs="Arial"/>
          <w:b/>
          <w:szCs w:val="24"/>
        </w:rPr>
        <w:t xml:space="preserve">: 4 - 24 godziny </w:t>
      </w:r>
      <w:r w:rsidRPr="00494830">
        <w:rPr>
          <w:rFonts w:cs="Arial"/>
          <w:szCs w:val="24"/>
        </w:rPr>
        <w:t>i jest definiowana w Umowach szczegółowych.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07"/>
        <w:gridCol w:w="2355"/>
      </w:tblGrid>
      <w:tr w:rsidR="003B03B0" w:rsidRPr="00494830" w14:paraId="422957F5" w14:textId="77777777" w:rsidTr="00752FA6">
        <w:trPr>
          <w:jc w:val="center"/>
        </w:trPr>
        <w:tc>
          <w:tcPr>
            <w:tcW w:w="3807" w:type="dxa"/>
            <w:tcBorders>
              <w:top w:val="single" w:sz="4" w:space="0" w:color="auto"/>
              <w:left w:val="single" w:sz="4" w:space="0" w:color="auto"/>
              <w:bottom w:val="single" w:sz="4" w:space="0" w:color="auto"/>
              <w:right w:val="single" w:sz="4" w:space="0" w:color="auto"/>
            </w:tcBorders>
            <w:hideMark/>
          </w:tcPr>
          <w:p w14:paraId="28B41AE3" w14:textId="77777777" w:rsidR="003B03B0" w:rsidRPr="00494830" w:rsidRDefault="003B03B0" w:rsidP="00752FA6">
            <w:pPr>
              <w:spacing w:before="120" w:after="120" w:line="276" w:lineRule="auto"/>
              <w:jc w:val="both"/>
              <w:rPr>
                <w:rFonts w:cs="Arial"/>
              </w:rPr>
            </w:pPr>
            <w:r w:rsidRPr="00494830">
              <w:rPr>
                <w:rFonts w:cs="Arial"/>
                <w:b/>
              </w:rPr>
              <w:t>Czas Usunięcia Awarii</w:t>
            </w:r>
          </w:p>
        </w:tc>
        <w:tc>
          <w:tcPr>
            <w:tcW w:w="2355" w:type="dxa"/>
            <w:tcBorders>
              <w:top w:val="single" w:sz="4" w:space="0" w:color="auto"/>
              <w:left w:val="single" w:sz="4" w:space="0" w:color="auto"/>
              <w:bottom w:val="single" w:sz="4" w:space="0" w:color="auto"/>
              <w:right w:val="single" w:sz="4" w:space="0" w:color="auto"/>
            </w:tcBorders>
            <w:hideMark/>
          </w:tcPr>
          <w:p w14:paraId="20784CDC" w14:textId="77777777" w:rsidR="003B03B0" w:rsidRPr="00494830" w:rsidRDefault="003B03B0" w:rsidP="00752FA6">
            <w:pPr>
              <w:spacing w:before="120" w:after="120" w:line="276" w:lineRule="auto"/>
              <w:jc w:val="center"/>
              <w:rPr>
                <w:rFonts w:cs="Arial"/>
              </w:rPr>
            </w:pPr>
            <w:r w:rsidRPr="00494830">
              <w:rPr>
                <w:rFonts w:cs="Arial"/>
              </w:rPr>
              <w:t>4-24 godziny</w:t>
            </w:r>
          </w:p>
        </w:tc>
      </w:tr>
    </w:tbl>
    <w:p w14:paraId="47202925" w14:textId="77777777" w:rsidR="003B03B0" w:rsidRPr="00494830" w:rsidRDefault="003B03B0" w:rsidP="003B03B0">
      <w:pPr>
        <w:spacing w:after="240" w:line="276" w:lineRule="auto"/>
        <w:jc w:val="center"/>
        <w:rPr>
          <w:rFonts w:cs="Arial"/>
          <w:i/>
          <w:smallCaps/>
          <w:spacing w:val="20"/>
          <w:sz w:val="22"/>
          <w:szCs w:val="24"/>
        </w:rPr>
      </w:pPr>
      <w:r w:rsidRPr="00494830">
        <w:rPr>
          <w:rFonts w:cs="Arial"/>
          <w:i/>
          <w:smallCaps/>
          <w:spacing w:val="20"/>
          <w:sz w:val="22"/>
          <w:szCs w:val="24"/>
        </w:rPr>
        <w:t>Tab. 3. Gwarantowany Czas Usunięcia Awarii</w:t>
      </w:r>
    </w:p>
    <w:p w14:paraId="37D753CC" w14:textId="77777777" w:rsidR="003B03B0" w:rsidRPr="00494830" w:rsidRDefault="003B03B0" w:rsidP="003B03B0">
      <w:pPr>
        <w:pStyle w:val="Akapitzlist"/>
        <w:numPr>
          <w:ilvl w:val="0"/>
          <w:numId w:val="74"/>
        </w:numPr>
        <w:spacing w:before="120" w:after="120" w:line="276" w:lineRule="auto"/>
        <w:ind w:right="284"/>
        <w:contextualSpacing/>
        <w:jc w:val="both"/>
        <w:rPr>
          <w:rFonts w:ascii="Arial" w:hAnsi="Arial" w:cs="Arial"/>
          <w:b/>
          <w:bCs/>
          <w:lang w:val="en-US"/>
        </w:rPr>
      </w:pPr>
      <w:proofErr w:type="spellStart"/>
      <w:r w:rsidRPr="00494830">
        <w:rPr>
          <w:rFonts w:ascii="Arial" w:hAnsi="Arial" w:cs="Arial"/>
          <w:b/>
          <w:bCs/>
          <w:lang w:val="en-US"/>
        </w:rPr>
        <w:t>Bonifikaty</w:t>
      </w:r>
      <w:proofErr w:type="spellEnd"/>
      <w:r w:rsidRPr="00494830">
        <w:rPr>
          <w:rFonts w:ascii="Arial" w:hAnsi="Arial" w:cs="Arial"/>
          <w:b/>
          <w:bCs/>
          <w:lang w:val="en-US"/>
        </w:rPr>
        <w:t xml:space="preserve"> za </w:t>
      </w:r>
      <w:proofErr w:type="spellStart"/>
      <w:r w:rsidRPr="00494830">
        <w:rPr>
          <w:rFonts w:ascii="Arial" w:hAnsi="Arial" w:cs="Arial"/>
          <w:b/>
          <w:bCs/>
          <w:lang w:val="en-US"/>
        </w:rPr>
        <w:t>niedotrzymanie</w:t>
      </w:r>
      <w:proofErr w:type="spellEnd"/>
      <w:r w:rsidRPr="00494830">
        <w:rPr>
          <w:rFonts w:ascii="Arial" w:hAnsi="Arial" w:cs="Arial"/>
          <w:b/>
          <w:bCs/>
          <w:lang w:val="en-US"/>
        </w:rPr>
        <w:t xml:space="preserve"> </w:t>
      </w:r>
      <w:proofErr w:type="spellStart"/>
      <w:r w:rsidRPr="00494830">
        <w:rPr>
          <w:rFonts w:ascii="Arial" w:hAnsi="Arial" w:cs="Arial"/>
          <w:b/>
          <w:bCs/>
          <w:lang w:val="en-US"/>
        </w:rPr>
        <w:t>parametrów</w:t>
      </w:r>
      <w:proofErr w:type="spellEnd"/>
      <w:r w:rsidRPr="00494830">
        <w:rPr>
          <w:rFonts w:ascii="Arial" w:hAnsi="Arial" w:cs="Arial"/>
          <w:b/>
          <w:bCs/>
          <w:lang w:val="en-US"/>
        </w:rPr>
        <w:t xml:space="preserve"> </w:t>
      </w:r>
      <w:proofErr w:type="spellStart"/>
      <w:r w:rsidRPr="00494830">
        <w:rPr>
          <w:rFonts w:ascii="Arial" w:hAnsi="Arial" w:cs="Arial"/>
          <w:b/>
          <w:bCs/>
          <w:lang w:val="en-US"/>
        </w:rPr>
        <w:t>Usługi</w:t>
      </w:r>
      <w:proofErr w:type="spellEnd"/>
    </w:p>
    <w:p w14:paraId="5AB68D67" w14:textId="77777777" w:rsidR="003B03B0" w:rsidRPr="00494830" w:rsidRDefault="003B03B0" w:rsidP="003B03B0">
      <w:pPr>
        <w:shd w:val="clear" w:color="auto" w:fill="FFFFFF"/>
        <w:tabs>
          <w:tab w:val="left" w:pos="-2835"/>
        </w:tabs>
        <w:spacing w:before="120" w:after="120" w:line="276" w:lineRule="auto"/>
        <w:ind w:left="408"/>
        <w:jc w:val="both"/>
        <w:rPr>
          <w:rFonts w:cs="Arial"/>
          <w:b/>
          <w:szCs w:val="24"/>
        </w:rPr>
      </w:pPr>
      <w:r w:rsidRPr="00494830">
        <w:rPr>
          <w:rFonts w:cs="Arial"/>
          <w:szCs w:val="24"/>
        </w:rPr>
        <w:t>W przypadku niedotrzymania parametrów Usługi, Zamawiającemu przysługuje bonifikata naliczana w zależności od rodzaju niedotrzymanego parametru. Bonifikata za niedotrzymanie parametrów niezawodnościowych jest naliczana od Miesięcznej Opłaty Abonamentowej lub Opłaty za Usługę.</w:t>
      </w:r>
    </w:p>
    <w:p w14:paraId="285B8F85" w14:textId="77777777" w:rsidR="003B03B0" w:rsidRPr="00494830" w:rsidRDefault="003B03B0" w:rsidP="003B03B0">
      <w:pPr>
        <w:shd w:val="clear" w:color="auto" w:fill="FFFFFF"/>
        <w:tabs>
          <w:tab w:val="left" w:pos="-2835"/>
        </w:tabs>
        <w:spacing w:before="120" w:after="120" w:line="276" w:lineRule="auto"/>
        <w:ind w:left="408"/>
        <w:jc w:val="both"/>
        <w:rPr>
          <w:rFonts w:cs="Arial"/>
          <w:b/>
          <w:szCs w:val="24"/>
        </w:rPr>
      </w:pPr>
      <w:r w:rsidRPr="00494830">
        <w:rPr>
          <w:rFonts w:cs="Arial"/>
          <w:szCs w:val="24"/>
        </w:rPr>
        <w:t>Bonifikata za niedotrzymanie przez Wykonawcę parametrów Usługi jest uwzględniana na fakturze w Miesięcznej Opłacie Abonamentowej dla standardowego okresu świadczenia usługi (tj. 24 miesiące) lub w Opłacie za Usługę dla innego okresu świadczenia usługi.</w:t>
      </w:r>
    </w:p>
    <w:p w14:paraId="5B9DB8C2" w14:textId="77777777" w:rsidR="003B03B0" w:rsidRPr="00494830" w:rsidRDefault="003B03B0" w:rsidP="003B03B0">
      <w:pPr>
        <w:numPr>
          <w:ilvl w:val="1"/>
          <w:numId w:val="74"/>
        </w:numPr>
        <w:spacing w:before="240" w:after="120" w:line="276" w:lineRule="auto"/>
        <w:ind w:left="720"/>
        <w:jc w:val="both"/>
        <w:rPr>
          <w:rFonts w:cs="Arial"/>
          <w:szCs w:val="24"/>
        </w:rPr>
      </w:pPr>
      <w:r w:rsidRPr="00494830">
        <w:rPr>
          <w:rFonts w:cs="Arial"/>
          <w:szCs w:val="24"/>
        </w:rPr>
        <w:t>Parametry Niezawodnościowe</w:t>
      </w:r>
    </w:p>
    <w:p w14:paraId="4CC5C357" w14:textId="77777777" w:rsidR="003B03B0" w:rsidRPr="00494830" w:rsidRDefault="003B03B0" w:rsidP="003B03B0">
      <w:pPr>
        <w:keepNext/>
        <w:numPr>
          <w:ilvl w:val="2"/>
          <w:numId w:val="74"/>
        </w:numPr>
        <w:spacing w:before="240" w:after="160" w:line="276" w:lineRule="auto"/>
        <w:ind w:left="709" w:hanging="709"/>
        <w:jc w:val="both"/>
        <w:outlineLvl w:val="2"/>
        <w:rPr>
          <w:rFonts w:cs="Arial"/>
          <w:bCs/>
          <w:szCs w:val="24"/>
        </w:rPr>
      </w:pPr>
      <w:r w:rsidRPr="00494830">
        <w:rPr>
          <w:rFonts w:cs="Arial"/>
          <w:bCs/>
          <w:szCs w:val="24"/>
        </w:rPr>
        <w:t>Przekroczenie parametru Minimalna Dostępność Usługi</w:t>
      </w:r>
    </w:p>
    <w:p w14:paraId="59E3CAC7" w14:textId="77777777" w:rsidR="003B03B0" w:rsidRPr="00494830" w:rsidRDefault="003B03B0" w:rsidP="003B03B0">
      <w:pPr>
        <w:spacing w:before="120" w:line="276" w:lineRule="auto"/>
        <w:ind w:left="709"/>
        <w:jc w:val="both"/>
        <w:rPr>
          <w:rFonts w:cs="Arial"/>
          <w:szCs w:val="24"/>
        </w:rPr>
      </w:pPr>
      <w:r w:rsidRPr="00494830">
        <w:rPr>
          <w:rFonts w:cs="Arial"/>
          <w:szCs w:val="24"/>
        </w:rPr>
        <w:t>Minimalna Dostępność Usługi definiowana przez Zamawiającego wynosi 99,7% i odnosi się do:</w:t>
      </w:r>
    </w:p>
    <w:p w14:paraId="12E71CE5" w14:textId="77777777" w:rsidR="003B03B0" w:rsidRPr="00494830" w:rsidRDefault="003B03B0" w:rsidP="003B03B0">
      <w:pPr>
        <w:numPr>
          <w:ilvl w:val="0"/>
          <w:numId w:val="70"/>
        </w:numPr>
        <w:spacing w:before="120" w:after="120" w:line="276" w:lineRule="auto"/>
        <w:ind w:left="1134" w:right="284" w:hanging="357"/>
        <w:jc w:val="both"/>
        <w:rPr>
          <w:rFonts w:cs="Arial"/>
          <w:szCs w:val="24"/>
        </w:rPr>
      </w:pPr>
      <w:r w:rsidRPr="00494830">
        <w:rPr>
          <w:rFonts w:cs="Arial"/>
          <w:szCs w:val="24"/>
        </w:rPr>
        <w:t xml:space="preserve">całkowitej liczby godzin w miesiącu dla standardowego okresu świadczenia usługi (Zamawiający przyjmuje parametr Całkowita liczba godzin w miesiącu = 720). </w:t>
      </w:r>
    </w:p>
    <w:p w14:paraId="474C468C" w14:textId="77777777" w:rsidR="003B03B0" w:rsidRPr="00494830" w:rsidRDefault="003B03B0" w:rsidP="003B03B0">
      <w:pPr>
        <w:numPr>
          <w:ilvl w:val="0"/>
          <w:numId w:val="70"/>
        </w:numPr>
        <w:spacing w:before="120" w:after="120" w:line="276" w:lineRule="auto"/>
        <w:ind w:left="1134" w:right="284" w:hanging="357"/>
        <w:jc w:val="both"/>
        <w:rPr>
          <w:rFonts w:cs="Arial"/>
          <w:szCs w:val="24"/>
        </w:rPr>
      </w:pPr>
      <w:r w:rsidRPr="00494830">
        <w:rPr>
          <w:rFonts w:cs="Arial"/>
          <w:szCs w:val="24"/>
        </w:rPr>
        <w:t xml:space="preserve">całkowitej liczby godzin świadczenia Usługi dla innego niż standardowy okres świadczenia usługi (Zamawiający przyjmuje parametr Całkowita liczba godzin świadczenia usługi = </w:t>
      </w:r>
      <w:proofErr w:type="spellStart"/>
      <w:r w:rsidRPr="00494830">
        <w:rPr>
          <w:rFonts w:cs="Arial"/>
          <w:szCs w:val="24"/>
        </w:rPr>
        <w:t>T</w:t>
      </w:r>
      <w:r w:rsidRPr="00494830">
        <w:rPr>
          <w:rFonts w:cs="Arial"/>
          <w:szCs w:val="24"/>
          <w:vertAlign w:val="subscript"/>
        </w:rPr>
        <w:t>całk</w:t>
      </w:r>
      <w:proofErr w:type="spellEnd"/>
      <w:r w:rsidRPr="00494830">
        <w:rPr>
          <w:rFonts w:cs="Arial"/>
          <w:szCs w:val="24"/>
        </w:rPr>
        <w:t>)</w:t>
      </w:r>
    </w:p>
    <w:p w14:paraId="543B3C07" w14:textId="77777777" w:rsidR="003B03B0" w:rsidRPr="00494830" w:rsidRDefault="003B03B0" w:rsidP="003B03B0">
      <w:pPr>
        <w:shd w:val="clear" w:color="auto" w:fill="FFFFFF"/>
        <w:tabs>
          <w:tab w:val="left" w:pos="-2835"/>
        </w:tabs>
        <w:spacing w:before="120" w:line="276" w:lineRule="auto"/>
        <w:ind w:left="709"/>
        <w:jc w:val="both"/>
        <w:rPr>
          <w:rFonts w:cs="Arial"/>
          <w:szCs w:val="24"/>
        </w:rPr>
      </w:pPr>
      <w:r w:rsidRPr="00494830">
        <w:rPr>
          <w:rFonts w:cs="Arial"/>
          <w:szCs w:val="24"/>
        </w:rPr>
        <w:t xml:space="preserve">Z tej wartości obliczana jest liczba godzin Awarii (zaokrąglana w dół do pełnych godzin) za które nie przysługuje Zamawiającemu bonifikata za niedotrzymanie parametrów Usługi zgodnie z </w:t>
      </w:r>
      <w:proofErr w:type="gramStart"/>
      <w:r w:rsidRPr="00494830">
        <w:rPr>
          <w:rFonts w:cs="Arial"/>
          <w:szCs w:val="24"/>
        </w:rPr>
        <w:t>poniższa tabelą</w:t>
      </w:r>
      <w:proofErr w:type="gramEnd"/>
      <w:r w:rsidRPr="00494830">
        <w:rPr>
          <w:rFonts w:cs="Arial"/>
          <w:szCs w:val="24"/>
        </w:rPr>
        <w:t>, odpowiednio dla standardowego okresu świadczenia usługi oraz innego okresu.</w:t>
      </w:r>
    </w:p>
    <w:p w14:paraId="7F7ACA35" w14:textId="77777777" w:rsidR="003B03B0" w:rsidRPr="00494830" w:rsidRDefault="003B03B0" w:rsidP="003B03B0">
      <w:pPr>
        <w:spacing w:before="120" w:line="276" w:lineRule="auto"/>
        <w:ind w:left="709"/>
        <w:jc w:val="both"/>
        <w:rPr>
          <w:rFonts w:cs="Arial"/>
          <w:szCs w:val="24"/>
        </w:rPr>
      </w:pPr>
      <w:r w:rsidRPr="00494830">
        <w:rPr>
          <w:rFonts w:cs="Arial"/>
          <w:szCs w:val="24"/>
        </w:rPr>
        <w:t>Wszystkie czasy trwania awarii w:</w:t>
      </w:r>
    </w:p>
    <w:p w14:paraId="24AC4226" w14:textId="77777777" w:rsidR="003B03B0" w:rsidRPr="00494830" w:rsidRDefault="003B03B0" w:rsidP="003B03B0">
      <w:pPr>
        <w:numPr>
          <w:ilvl w:val="0"/>
          <w:numId w:val="71"/>
        </w:numPr>
        <w:spacing w:before="120" w:after="120" w:line="276" w:lineRule="auto"/>
        <w:ind w:left="1134" w:right="284" w:hanging="357"/>
        <w:jc w:val="both"/>
        <w:rPr>
          <w:rFonts w:cs="Arial"/>
          <w:szCs w:val="24"/>
        </w:rPr>
      </w:pPr>
      <w:r w:rsidRPr="00494830">
        <w:rPr>
          <w:rFonts w:cs="Arial"/>
          <w:szCs w:val="24"/>
        </w:rPr>
        <w:t>miesiącu, dla standardowego okresu trwania Usługi;</w:t>
      </w:r>
    </w:p>
    <w:p w14:paraId="7F727F0C" w14:textId="77777777" w:rsidR="003B03B0" w:rsidRPr="00494830" w:rsidRDefault="003B03B0" w:rsidP="003B03B0">
      <w:pPr>
        <w:numPr>
          <w:ilvl w:val="0"/>
          <w:numId w:val="71"/>
        </w:numPr>
        <w:spacing w:before="120" w:after="120" w:line="276" w:lineRule="auto"/>
        <w:ind w:left="1134" w:right="284" w:hanging="357"/>
        <w:jc w:val="both"/>
        <w:rPr>
          <w:rFonts w:cs="Arial"/>
          <w:szCs w:val="24"/>
        </w:rPr>
      </w:pPr>
      <w:r w:rsidRPr="00494830">
        <w:rPr>
          <w:rFonts w:cs="Arial"/>
          <w:szCs w:val="24"/>
        </w:rPr>
        <w:t>okresie świadczenia usługi dla innego niż standardowy okres świadczenia Usługi;</w:t>
      </w:r>
    </w:p>
    <w:p w14:paraId="6680E7FE" w14:textId="77777777" w:rsidR="003B03B0" w:rsidRPr="00494830" w:rsidRDefault="003B03B0" w:rsidP="003B03B0">
      <w:pPr>
        <w:spacing w:before="120" w:after="120" w:line="276" w:lineRule="auto"/>
        <w:ind w:left="709"/>
        <w:jc w:val="both"/>
        <w:rPr>
          <w:rFonts w:cs="Arial"/>
          <w:szCs w:val="24"/>
        </w:rPr>
      </w:pPr>
      <w:r w:rsidRPr="00494830">
        <w:rPr>
          <w:rFonts w:cs="Arial"/>
          <w:szCs w:val="24"/>
        </w:rPr>
        <w:lastRenderedPageBreak/>
        <w:t>są sumowane z dokładnością co do minuty a kolejna rozpoczęta godzina ponad godziny, za które nie przysługuje Zamawiającemu bonifikata, liczona jest jako pełna doba. Każda kolejna rozpoczęta doba liczona jest jako pełna doba.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65"/>
        <w:gridCol w:w="4110"/>
      </w:tblGrid>
      <w:tr w:rsidR="003B03B0" w:rsidRPr="00347436" w14:paraId="54FB98DD" w14:textId="77777777" w:rsidTr="00752FA6">
        <w:trPr>
          <w:cantSplit/>
          <w:trHeight w:val="458"/>
          <w:jc w:val="center"/>
        </w:trPr>
        <w:tc>
          <w:tcPr>
            <w:tcW w:w="4465" w:type="dxa"/>
            <w:vMerge w:val="restart"/>
            <w:tcBorders>
              <w:top w:val="single" w:sz="4" w:space="0" w:color="auto"/>
              <w:left w:val="single" w:sz="4" w:space="0" w:color="auto"/>
              <w:bottom w:val="single" w:sz="4" w:space="0" w:color="auto"/>
              <w:right w:val="single" w:sz="4" w:space="0" w:color="auto"/>
            </w:tcBorders>
            <w:vAlign w:val="center"/>
            <w:hideMark/>
          </w:tcPr>
          <w:p w14:paraId="7A50E631" w14:textId="77777777" w:rsidR="003B03B0" w:rsidRPr="00347436" w:rsidRDefault="003B03B0" w:rsidP="00752FA6">
            <w:pPr>
              <w:spacing w:line="276" w:lineRule="auto"/>
              <w:jc w:val="both"/>
              <w:rPr>
                <w:rFonts w:cs="Arial"/>
              </w:rPr>
            </w:pPr>
            <w:r w:rsidRPr="00347436">
              <w:rPr>
                <w:rFonts w:cs="Arial"/>
              </w:rPr>
              <w:t xml:space="preserve">Liczba godzin Awarii łącza (po zaokrągleniu w dół do pełnych godzin) za które nie przysługuje Zamawiającemu Bonifikata za niedotrzymanie parametrów Usługi w danym miesiącu </w:t>
            </w:r>
          </w:p>
        </w:tc>
        <w:tc>
          <w:tcPr>
            <w:tcW w:w="4110" w:type="dxa"/>
            <w:vMerge w:val="restart"/>
            <w:tcBorders>
              <w:top w:val="single" w:sz="4" w:space="0" w:color="auto"/>
              <w:left w:val="single" w:sz="4" w:space="0" w:color="auto"/>
              <w:bottom w:val="single" w:sz="4" w:space="0" w:color="auto"/>
              <w:right w:val="single" w:sz="4" w:space="0" w:color="auto"/>
            </w:tcBorders>
            <w:vAlign w:val="center"/>
            <w:hideMark/>
          </w:tcPr>
          <w:p w14:paraId="0C9BEDB9" w14:textId="77777777" w:rsidR="003B03B0" w:rsidRPr="00347436" w:rsidRDefault="003B03B0" w:rsidP="00752FA6">
            <w:pPr>
              <w:spacing w:line="276" w:lineRule="auto"/>
              <w:rPr>
                <w:rFonts w:cs="Arial"/>
              </w:rPr>
            </w:pPr>
            <w:r w:rsidRPr="00347436">
              <w:rPr>
                <w:rFonts w:cs="Arial"/>
              </w:rPr>
              <w:t>= 720 godzin x (100% - 99,7%) = 2 godziny</w:t>
            </w:r>
          </w:p>
        </w:tc>
      </w:tr>
      <w:tr w:rsidR="003B03B0" w:rsidRPr="00347436" w14:paraId="2F14C3ED" w14:textId="77777777" w:rsidTr="00752FA6">
        <w:trPr>
          <w:cantSplit/>
          <w:trHeight w:val="458"/>
          <w:jc w:val="center"/>
        </w:trPr>
        <w:tc>
          <w:tcPr>
            <w:tcW w:w="4465" w:type="dxa"/>
            <w:vMerge/>
            <w:tcBorders>
              <w:top w:val="single" w:sz="4" w:space="0" w:color="auto"/>
              <w:left w:val="single" w:sz="4" w:space="0" w:color="auto"/>
              <w:bottom w:val="single" w:sz="4" w:space="0" w:color="auto"/>
              <w:right w:val="single" w:sz="4" w:space="0" w:color="auto"/>
            </w:tcBorders>
            <w:vAlign w:val="center"/>
            <w:hideMark/>
          </w:tcPr>
          <w:p w14:paraId="53243B23" w14:textId="77777777" w:rsidR="003B03B0" w:rsidRPr="00347436" w:rsidRDefault="003B03B0" w:rsidP="00752FA6">
            <w:pPr>
              <w:spacing w:line="256" w:lineRule="auto"/>
              <w:rPr>
                <w:rFonts w:cs="Arial"/>
              </w:rPr>
            </w:pPr>
          </w:p>
        </w:tc>
        <w:tc>
          <w:tcPr>
            <w:tcW w:w="4110" w:type="dxa"/>
            <w:vMerge/>
            <w:tcBorders>
              <w:top w:val="single" w:sz="4" w:space="0" w:color="auto"/>
              <w:left w:val="single" w:sz="4" w:space="0" w:color="auto"/>
              <w:bottom w:val="single" w:sz="4" w:space="0" w:color="auto"/>
              <w:right w:val="single" w:sz="4" w:space="0" w:color="auto"/>
            </w:tcBorders>
            <w:vAlign w:val="center"/>
            <w:hideMark/>
          </w:tcPr>
          <w:p w14:paraId="2FFD9A4A" w14:textId="77777777" w:rsidR="003B03B0" w:rsidRPr="00347436" w:rsidRDefault="003B03B0" w:rsidP="00752FA6">
            <w:pPr>
              <w:spacing w:line="256" w:lineRule="auto"/>
              <w:rPr>
                <w:rFonts w:cs="Arial"/>
              </w:rPr>
            </w:pPr>
          </w:p>
        </w:tc>
      </w:tr>
      <w:tr w:rsidR="003B03B0" w:rsidRPr="00347436" w14:paraId="51AC6DE0" w14:textId="77777777" w:rsidTr="00752FA6">
        <w:trPr>
          <w:cantSplit/>
          <w:trHeight w:val="432"/>
          <w:jc w:val="center"/>
        </w:trPr>
        <w:tc>
          <w:tcPr>
            <w:tcW w:w="4465" w:type="dxa"/>
            <w:tcBorders>
              <w:top w:val="single" w:sz="4" w:space="0" w:color="auto"/>
              <w:left w:val="single" w:sz="4" w:space="0" w:color="auto"/>
              <w:bottom w:val="single" w:sz="4" w:space="0" w:color="auto"/>
              <w:right w:val="single" w:sz="4" w:space="0" w:color="auto"/>
            </w:tcBorders>
            <w:hideMark/>
          </w:tcPr>
          <w:p w14:paraId="4AAD3A08" w14:textId="77777777" w:rsidR="003B03B0" w:rsidRPr="00347436" w:rsidRDefault="003B03B0" w:rsidP="00752FA6">
            <w:pPr>
              <w:spacing w:line="276" w:lineRule="auto"/>
              <w:jc w:val="both"/>
              <w:rPr>
                <w:rFonts w:cs="Arial"/>
              </w:rPr>
            </w:pPr>
            <w:r w:rsidRPr="00347436">
              <w:rPr>
                <w:rFonts w:cs="Arial"/>
              </w:rPr>
              <w:t>Liczba godzin Awarii łącza (po zaokrągleniu w dół do pełnych godzin) za które nie przysługuje Zamawiającemu Bonifikata za niedotrzymanie parametrów Usługi w danym okresie jej świadczenia</w:t>
            </w:r>
          </w:p>
        </w:tc>
        <w:tc>
          <w:tcPr>
            <w:tcW w:w="4110" w:type="dxa"/>
            <w:tcBorders>
              <w:top w:val="single" w:sz="4" w:space="0" w:color="auto"/>
              <w:left w:val="single" w:sz="4" w:space="0" w:color="auto"/>
              <w:bottom w:val="single" w:sz="4" w:space="0" w:color="auto"/>
              <w:right w:val="single" w:sz="4" w:space="0" w:color="auto"/>
            </w:tcBorders>
            <w:vAlign w:val="center"/>
            <w:hideMark/>
          </w:tcPr>
          <w:p w14:paraId="72982410" w14:textId="77777777" w:rsidR="003B03B0" w:rsidRPr="00347436" w:rsidRDefault="003B03B0" w:rsidP="00752FA6">
            <w:pPr>
              <w:spacing w:line="276" w:lineRule="auto"/>
              <w:jc w:val="center"/>
              <w:rPr>
                <w:rFonts w:cs="Arial"/>
                <w:vertAlign w:val="subscript"/>
              </w:rPr>
            </w:pPr>
            <w:r w:rsidRPr="00347436">
              <w:rPr>
                <w:rFonts w:cs="Arial"/>
              </w:rPr>
              <w:t xml:space="preserve">= </w:t>
            </w:r>
            <w:proofErr w:type="spellStart"/>
            <w:r w:rsidRPr="00347436">
              <w:rPr>
                <w:rFonts w:cs="Arial"/>
              </w:rPr>
              <w:t>T</w:t>
            </w:r>
            <w:r w:rsidRPr="00347436">
              <w:rPr>
                <w:rFonts w:cs="Arial"/>
                <w:vertAlign w:val="subscript"/>
              </w:rPr>
              <w:t>całk</w:t>
            </w:r>
            <w:proofErr w:type="spellEnd"/>
            <w:r w:rsidRPr="00347436">
              <w:rPr>
                <w:rFonts w:cs="Arial"/>
                <w:vertAlign w:val="subscript"/>
              </w:rPr>
              <w:t xml:space="preserve"> </w:t>
            </w:r>
            <w:r w:rsidRPr="00347436">
              <w:rPr>
                <w:rFonts w:cs="Arial"/>
              </w:rPr>
              <w:t>x (100% - 99,7%) = T</w:t>
            </w:r>
            <w:r w:rsidRPr="00347436">
              <w:rPr>
                <w:rFonts w:cs="Arial"/>
                <w:vertAlign w:val="subscript"/>
              </w:rPr>
              <w:t>a</w:t>
            </w:r>
          </w:p>
        </w:tc>
      </w:tr>
    </w:tbl>
    <w:p w14:paraId="5F001226" w14:textId="77777777" w:rsidR="003B03B0" w:rsidRPr="00347436" w:rsidRDefault="003B03B0" w:rsidP="003B03B0">
      <w:pPr>
        <w:spacing w:before="120" w:line="276" w:lineRule="auto"/>
        <w:ind w:left="709"/>
        <w:jc w:val="both"/>
        <w:rPr>
          <w:rFonts w:cs="Arial"/>
          <w:szCs w:val="24"/>
        </w:rPr>
      </w:pPr>
      <w:r w:rsidRPr="00347436">
        <w:rPr>
          <w:rFonts w:cs="Arial"/>
          <w:szCs w:val="24"/>
        </w:rPr>
        <w:t>Za każdą dobę przekroczenia Dostępności Usługi, Zamawiającemu przysługuje bonifikata liczona od:</w:t>
      </w:r>
    </w:p>
    <w:p w14:paraId="20C52B9A" w14:textId="77777777" w:rsidR="003B03B0" w:rsidRPr="00347436" w:rsidRDefault="003B03B0" w:rsidP="003B03B0">
      <w:pPr>
        <w:numPr>
          <w:ilvl w:val="0"/>
          <w:numId w:val="72"/>
        </w:numPr>
        <w:spacing w:before="120" w:after="120" w:line="276" w:lineRule="auto"/>
        <w:ind w:left="1134" w:right="284" w:hanging="357"/>
        <w:jc w:val="both"/>
        <w:rPr>
          <w:rFonts w:cs="Arial"/>
          <w:szCs w:val="24"/>
        </w:rPr>
      </w:pPr>
      <w:r w:rsidRPr="00347436">
        <w:rPr>
          <w:rFonts w:cs="Arial"/>
          <w:szCs w:val="24"/>
        </w:rPr>
        <w:t>miesięcznej Opłaty Abonamentowej za Usługę dla standardowego okresu jej trwania, zgodnie z tabelą 4.1.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552"/>
        <w:gridCol w:w="4252"/>
      </w:tblGrid>
      <w:tr w:rsidR="003B03B0" w:rsidRPr="00347436" w14:paraId="4C465B3C" w14:textId="77777777" w:rsidTr="00752FA6">
        <w:trPr>
          <w:cantSplit/>
          <w:trHeight w:val="1021"/>
          <w:jc w:val="center"/>
        </w:trPr>
        <w:tc>
          <w:tcPr>
            <w:tcW w:w="2552" w:type="dxa"/>
            <w:tcBorders>
              <w:top w:val="single" w:sz="4" w:space="0" w:color="auto"/>
              <w:left w:val="single" w:sz="4" w:space="0" w:color="auto"/>
              <w:bottom w:val="single" w:sz="4" w:space="0" w:color="auto"/>
              <w:right w:val="single" w:sz="4" w:space="0" w:color="auto"/>
            </w:tcBorders>
            <w:vAlign w:val="center"/>
            <w:hideMark/>
          </w:tcPr>
          <w:p w14:paraId="472666B8" w14:textId="77777777" w:rsidR="003B03B0" w:rsidRPr="00347436" w:rsidRDefault="003B03B0" w:rsidP="00752FA6">
            <w:pPr>
              <w:spacing w:line="276" w:lineRule="auto"/>
              <w:jc w:val="center"/>
              <w:rPr>
                <w:rFonts w:cs="Arial"/>
                <w:b/>
              </w:rPr>
            </w:pPr>
            <w:r w:rsidRPr="00347436">
              <w:rPr>
                <w:rFonts w:cs="Arial"/>
                <w:b/>
              </w:rPr>
              <w:t>Rodzaj opłaty, od której naliczana jest bonifikata</w:t>
            </w:r>
          </w:p>
        </w:tc>
        <w:tc>
          <w:tcPr>
            <w:tcW w:w="4252" w:type="dxa"/>
            <w:tcBorders>
              <w:top w:val="single" w:sz="4" w:space="0" w:color="auto"/>
              <w:left w:val="single" w:sz="4" w:space="0" w:color="auto"/>
              <w:bottom w:val="single" w:sz="4" w:space="0" w:color="auto"/>
              <w:right w:val="single" w:sz="4" w:space="0" w:color="auto"/>
            </w:tcBorders>
            <w:vAlign w:val="center"/>
            <w:hideMark/>
          </w:tcPr>
          <w:p w14:paraId="273F8E64" w14:textId="77777777" w:rsidR="003B03B0" w:rsidRPr="00347436" w:rsidRDefault="003B03B0" w:rsidP="00752FA6">
            <w:pPr>
              <w:spacing w:line="276" w:lineRule="auto"/>
              <w:jc w:val="center"/>
              <w:rPr>
                <w:rFonts w:cs="Arial"/>
                <w:b/>
              </w:rPr>
            </w:pPr>
            <w:r w:rsidRPr="00347436">
              <w:rPr>
                <w:rFonts w:cs="Arial"/>
                <w:b/>
              </w:rPr>
              <w:t>Bonifikata za niedotrzymanie parametru Dostępności Usługi</w:t>
            </w:r>
          </w:p>
        </w:tc>
      </w:tr>
      <w:tr w:rsidR="003B03B0" w:rsidRPr="00347436" w14:paraId="1A21229E" w14:textId="77777777" w:rsidTr="00752FA6">
        <w:trPr>
          <w:cantSplit/>
          <w:trHeight w:val="468"/>
          <w:jc w:val="center"/>
        </w:trPr>
        <w:tc>
          <w:tcPr>
            <w:tcW w:w="2552" w:type="dxa"/>
            <w:tcBorders>
              <w:top w:val="single" w:sz="4" w:space="0" w:color="auto"/>
              <w:left w:val="single" w:sz="4" w:space="0" w:color="auto"/>
              <w:bottom w:val="single" w:sz="4" w:space="0" w:color="auto"/>
              <w:right w:val="single" w:sz="4" w:space="0" w:color="auto"/>
            </w:tcBorders>
            <w:vAlign w:val="center"/>
            <w:hideMark/>
          </w:tcPr>
          <w:p w14:paraId="4226DC85" w14:textId="77777777" w:rsidR="003B03B0" w:rsidRPr="00347436" w:rsidRDefault="003B03B0" w:rsidP="00752FA6">
            <w:pPr>
              <w:spacing w:before="120" w:after="120" w:line="276" w:lineRule="auto"/>
              <w:jc w:val="center"/>
              <w:rPr>
                <w:rFonts w:cs="Arial"/>
              </w:rPr>
            </w:pPr>
            <w:r w:rsidRPr="00347436">
              <w:rPr>
                <w:rFonts w:cs="Arial"/>
              </w:rPr>
              <w:t>Miesięczna Opłata Abonamentowa</w:t>
            </w:r>
          </w:p>
        </w:tc>
        <w:tc>
          <w:tcPr>
            <w:tcW w:w="4252" w:type="dxa"/>
            <w:tcBorders>
              <w:top w:val="single" w:sz="4" w:space="0" w:color="auto"/>
              <w:left w:val="single" w:sz="4" w:space="0" w:color="auto"/>
              <w:bottom w:val="single" w:sz="4" w:space="0" w:color="auto"/>
              <w:right w:val="single" w:sz="4" w:space="0" w:color="auto"/>
            </w:tcBorders>
            <w:vAlign w:val="center"/>
            <w:hideMark/>
          </w:tcPr>
          <w:p w14:paraId="67E6BE58" w14:textId="77777777" w:rsidR="003B03B0" w:rsidRPr="00347436" w:rsidRDefault="003B03B0" w:rsidP="00752FA6">
            <w:pPr>
              <w:spacing w:before="120" w:after="120" w:line="276" w:lineRule="auto"/>
              <w:jc w:val="center"/>
              <w:rPr>
                <w:rFonts w:cs="Arial"/>
              </w:rPr>
            </w:pPr>
            <w:r w:rsidRPr="00347436">
              <w:rPr>
                <w:rFonts w:cs="Arial"/>
              </w:rPr>
              <w:t>1/30</w:t>
            </w:r>
          </w:p>
        </w:tc>
      </w:tr>
    </w:tbl>
    <w:p w14:paraId="0439C96A" w14:textId="77777777" w:rsidR="003B03B0" w:rsidRPr="00B66489" w:rsidRDefault="003B03B0" w:rsidP="003B03B0">
      <w:pPr>
        <w:spacing w:after="240" w:line="276" w:lineRule="auto"/>
        <w:jc w:val="center"/>
        <w:rPr>
          <w:rFonts w:cs="Arial"/>
          <w:i/>
          <w:smallCaps/>
          <w:spacing w:val="20"/>
          <w:sz w:val="22"/>
          <w:szCs w:val="24"/>
        </w:rPr>
      </w:pPr>
      <w:r w:rsidRPr="00B66489">
        <w:rPr>
          <w:rFonts w:cs="Arial"/>
          <w:i/>
          <w:smallCaps/>
          <w:spacing w:val="20"/>
          <w:sz w:val="22"/>
          <w:szCs w:val="24"/>
        </w:rPr>
        <w:t>Tab. 4.1. Wielkość bonifikaty za niedotrzymanie wartości parametru Dostępność Usługi.</w:t>
      </w:r>
    </w:p>
    <w:p w14:paraId="37F09BF5" w14:textId="77777777" w:rsidR="003B03B0" w:rsidRPr="00347436" w:rsidRDefault="003B03B0" w:rsidP="003B03B0">
      <w:pPr>
        <w:numPr>
          <w:ilvl w:val="0"/>
          <w:numId w:val="72"/>
        </w:numPr>
        <w:spacing w:before="120" w:after="120" w:line="276" w:lineRule="auto"/>
        <w:ind w:left="1134" w:right="284" w:hanging="357"/>
        <w:jc w:val="both"/>
        <w:rPr>
          <w:rFonts w:cs="Arial"/>
          <w:szCs w:val="24"/>
        </w:rPr>
      </w:pPr>
      <w:r w:rsidRPr="00347436">
        <w:rPr>
          <w:rFonts w:cs="Arial"/>
          <w:szCs w:val="24"/>
        </w:rPr>
        <w:t>opłaty za Usługę, dla innego niż standardowy okres świadczenia Usłu</w:t>
      </w:r>
      <w:r>
        <w:rPr>
          <w:rFonts w:cs="Arial"/>
          <w:szCs w:val="24"/>
        </w:rPr>
        <w:t xml:space="preserve">gi </w:t>
      </w:r>
      <w:r w:rsidRPr="00347436">
        <w:rPr>
          <w:rFonts w:cs="Arial"/>
          <w:szCs w:val="24"/>
        </w:rPr>
        <w:t>zgodnie z tabelą 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552"/>
        <w:gridCol w:w="4252"/>
      </w:tblGrid>
      <w:tr w:rsidR="003B03B0" w:rsidRPr="00347436" w14:paraId="1F893529" w14:textId="77777777" w:rsidTr="00752FA6">
        <w:trPr>
          <w:cantSplit/>
          <w:trHeight w:val="1021"/>
          <w:jc w:val="center"/>
        </w:trPr>
        <w:tc>
          <w:tcPr>
            <w:tcW w:w="2552" w:type="dxa"/>
            <w:tcBorders>
              <w:top w:val="single" w:sz="4" w:space="0" w:color="auto"/>
              <w:left w:val="single" w:sz="4" w:space="0" w:color="auto"/>
              <w:bottom w:val="single" w:sz="4" w:space="0" w:color="auto"/>
              <w:right w:val="single" w:sz="4" w:space="0" w:color="auto"/>
            </w:tcBorders>
            <w:vAlign w:val="center"/>
            <w:hideMark/>
          </w:tcPr>
          <w:p w14:paraId="249BE58A" w14:textId="77777777" w:rsidR="003B03B0" w:rsidRPr="00347436" w:rsidRDefault="003B03B0" w:rsidP="00752FA6">
            <w:pPr>
              <w:spacing w:line="276" w:lineRule="auto"/>
              <w:jc w:val="center"/>
              <w:rPr>
                <w:rFonts w:cs="Arial"/>
                <w:b/>
              </w:rPr>
            </w:pPr>
            <w:r w:rsidRPr="00347436">
              <w:rPr>
                <w:rFonts w:cs="Arial"/>
                <w:b/>
              </w:rPr>
              <w:t>Rodzaj opłaty, od której naliczana jest bonifikata</w:t>
            </w:r>
          </w:p>
        </w:tc>
        <w:tc>
          <w:tcPr>
            <w:tcW w:w="4252" w:type="dxa"/>
            <w:tcBorders>
              <w:top w:val="single" w:sz="4" w:space="0" w:color="auto"/>
              <w:left w:val="single" w:sz="4" w:space="0" w:color="auto"/>
              <w:bottom w:val="single" w:sz="4" w:space="0" w:color="auto"/>
              <w:right w:val="single" w:sz="4" w:space="0" w:color="auto"/>
            </w:tcBorders>
            <w:vAlign w:val="center"/>
            <w:hideMark/>
          </w:tcPr>
          <w:p w14:paraId="0BC1A951" w14:textId="77777777" w:rsidR="003B03B0" w:rsidRPr="00347436" w:rsidRDefault="003B03B0" w:rsidP="00752FA6">
            <w:pPr>
              <w:spacing w:line="276" w:lineRule="auto"/>
              <w:jc w:val="center"/>
              <w:rPr>
                <w:rFonts w:cs="Arial"/>
                <w:b/>
              </w:rPr>
            </w:pPr>
            <w:r w:rsidRPr="00347436">
              <w:rPr>
                <w:rFonts w:cs="Arial"/>
                <w:b/>
              </w:rPr>
              <w:t>Bonifikata za niedotrzymanie parametru Dostępności Usługi</w:t>
            </w:r>
          </w:p>
        </w:tc>
      </w:tr>
      <w:tr w:rsidR="003B03B0" w:rsidRPr="00347436" w14:paraId="5A4F4FF3" w14:textId="77777777" w:rsidTr="00752FA6">
        <w:trPr>
          <w:cantSplit/>
          <w:trHeight w:val="292"/>
          <w:jc w:val="center"/>
        </w:trPr>
        <w:tc>
          <w:tcPr>
            <w:tcW w:w="2552" w:type="dxa"/>
            <w:tcBorders>
              <w:top w:val="single" w:sz="4" w:space="0" w:color="auto"/>
              <w:left w:val="single" w:sz="4" w:space="0" w:color="auto"/>
              <w:bottom w:val="single" w:sz="4" w:space="0" w:color="auto"/>
              <w:right w:val="single" w:sz="4" w:space="0" w:color="auto"/>
            </w:tcBorders>
            <w:vAlign w:val="center"/>
            <w:hideMark/>
          </w:tcPr>
          <w:p w14:paraId="6DC92A3A" w14:textId="77777777" w:rsidR="003B03B0" w:rsidRPr="00347436" w:rsidRDefault="003B03B0" w:rsidP="00752FA6">
            <w:pPr>
              <w:spacing w:before="120" w:after="120" w:line="276" w:lineRule="auto"/>
              <w:jc w:val="center"/>
              <w:rPr>
                <w:rFonts w:cs="Arial"/>
              </w:rPr>
            </w:pPr>
            <w:r w:rsidRPr="00347436">
              <w:rPr>
                <w:rFonts w:cs="Arial"/>
              </w:rPr>
              <w:t>Opłata za Usługę</w:t>
            </w:r>
          </w:p>
        </w:tc>
        <w:tc>
          <w:tcPr>
            <w:tcW w:w="4252" w:type="dxa"/>
            <w:tcBorders>
              <w:top w:val="single" w:sz="4" w:space="0" w:color="auto"/>
              <w:left w:val="single" w:sz="4" w:space="0" w:color="auto"/>
              <w:bottom w:val="single" w:sz="4" w:space="0" w:color="auto"/>
              <w:right w:val="single" w:sz="4" w:space="0" w:color="auto"/>
            </w:tcBorders>
            <w:hideMark/>
          </w:tcPr>
          <w:p w14:paraId="5965E616" w14:textId="77777777" w:rsidR="003B03B0" w:rsidRPr="00347436" w:rsidRDefault="003B03B0" w:rsidP="00752FA6">
            <w:pPr>
              <w:spacing w:before="120" w:after="120" w:line="276" w:lineRule="auto"/>
              <w:jc w:val="center"/>
              <w:rPr>
                <w:rFonts w:cs="Arial"/>
              </w:rPr>
            </w:pPr>
            <w:r w:rsidRPr="00347436">
              <w:rPr>
                <w:rFonts w:cs="Arial"/>
              </w:rPr>
              <w:t>1/</w:t>
            </w:r>
            <w:proofErr w:type="spellStart"/>
            <w:r w:rsidRPr="00347436">
              <w:rPr>
                <w:rFonts w:cs="Arial"/>
              </w:rPr>
              <w:t>D</w:t>
            </w:r>
            <w:r w:rsidRPr="00347436">
              <w:rPr>
                <w:rFonts w:cs="Arial"/>
                <w:vertAlign w:val="subscript"/>
              </w:rPr>
              <w:t>bad</w:t>
            </w:r>
            <w:proofErr w:type="spellEnd"/>
          </w:p>
          <w:p w14:paraId="3538ACF0" w14:textId="77777777" w:rsidR="003B03B0" w:rsidRPr="00347436" w:rsidRDefault="003B03B0" w:rsidP="00752FA6">
            <w:pPr>
              <w:spacing w:before="120" w:after="120" w:line="276" w:lineRule="auto"/>
              <w:jc w:val="center"/>
              <w:rPr>
                <w:rFonts w:cs="Arial"/>
              </w:rPr>
            </w:pPr>
            <w:proofErr w:type="spellStart"/>
            <w:r w:rsidRPr="00347436">
              <w:rPr>
                <w:rFonts w:cs="Arial"/>
              </w:rPr>
              <w:t>D</w:t>
            </w:r>
            <w:r w:rsidRPr="00347436">
              <w:rPr>
                <w:rFonts w:cs="Arial"/>
                <w:vertAlign w:val="subscript"/>
              </w:rPr>
              <w:t>bad</w:t>
            </w:r>
            <w:proofErr w:type="spellEnd"/>
            <w:r w:rsidRPr="00347436">
              <w:rPr>
                <w:rFonts w:cs="Arial"/>
              </w:rPr>
              <w:t xml:space="preserve"> – liczba dni świadczenia Usługi</w:t>
            </w:r>
          </w:p>
        </w:tc>
      </w:tr>
    </w:tbl>
    <w:p w14:paraId="2FBAF22C" w14:textId="77777777" w:rsidR="003B03B0" w:rsidRPr="00B66489" w:rsidRDefault="003B03B0" w:rsidP="003B03B0">
      <w:pPr>
        <w:spacing w:after="240" w:line="276" w:lineRule="auto"/>
        <w:jc w:val="center"/>
        <w:rPr>
          <w:rFonts w:cs="Arial"/>
          <w:i/>
          <w:smallCaps/>
          <w:spacing w:val="20"/>
          <w:sz w:val="22"/>
          <w:szCs w:val="24"/>
        </w:rPr>
      </w:pPr>
      <w:r w:rsidRPr="00B66489">
        <w:rPr>
          <w:rFonts w:cs="Arial"/>
          <w:i/>
          <w:smallCaps/>
          <w:spacing w:val="20"/>
          <w:sz w:val="22"/>
          <w:szCs w:val="24"/>
        </w:rPr>
        <w:t>Tab. 4.2. Wielkość bonifikaty za ni</w:t>
      </w:r>
      <w:r>
        <w:rPr>
          <w:rFonts w:cs="Arial"/>
          <w:i/>
          <w:smallCaps/>
          <w:spacing w:val="20"/>
          <w:sz w:val="22"/>
          <w:szCs w:val="24"/>
        </w:rPr>
        <w:t xml:space="preserve">edotrzymanie wartości parametru </w:t>
      </w:r>
      <w:r w:rsidRPr="00B66489">
        <w:rPr>
          <w:rFonts w:cs="Arial"/>
          <w:i/>
          <w:smallCaps/>
          <w:spacing w:val="20"/>
          <w:sz w:val="22"/>
          <w:szCs w:val="24"/>
        </w:rPr>
        <w:t>Dostępność Usługi.</w:t>
      </w:r>
    </w:p>
    <w:p w14:paraId="31E9541B" w14:textId="77777777" w:rsidR="003B03B0" w:rsidRPr="00347436" w:rsidRDefault="003B03B0" w:rsidP="003B03B0">
      <w:pPr>
        <w:keepNext/>
        <w:numPr>
          <w:ilvl w:val="2"/>
          <w:numId w:val="74"/>
        </w:numPr>
        <w:spacing w:before="120" w:after="160" w:line="276" w:lineRule="auto"/>
        <w:ind w:left="714" w:hanging="714"/>
        <w:jc w:val="both"/>
        <w:outlineLvl w:val="2"/>
        <w:rPr>
          <w:rFonts w:cs="Arial"/>
          <w:bCs/>
          <w:szCs w:val="24"/>
        </w:rPr>
      </w:pPr>
      <w:r w:rsidRPr="00347436">
        <w:rPr>
          <w:rFonts w:cs="Arial"/>
          <w:bCs/>
          <w:szCs w:val="24"/>
        </w:rPr>
        <w:t>Przekroczenie Czasu Usunięcia Awarii</w:t>
      </w:r>
    </w:p>
    <w:p w14:paraId="5F4C6CA5" w14:textId="77777777" w:rsidR="003B03B0" w:rsidRPr="00347436" w:rsidRDefault="003B03B0" w:rsidP="003B03B0">
      <w:pPr>
        <w:spacing w:before="120" w:line="276" w:lineRule="auto"/>
        <w:ind w:left="709"/>
        <w:jc w:val="both"/>
        <w:rPr>
          <w:rFonts w:cs="Arial"/>
          <w:szCs w:val="24"/>
        </w:rPr>
      </w:pPr>
      <w:r w:rsidRPr="00347436">
        <w:rPr>
          <w:rFonts w:cs="Arial"/>
          <w:szCs w:val="24"/>
        </w:rPr>
        <w:t xml:space="preserve">Za każdą rozpoczętą godzinę przekroczenia Czasu Usunięcia Awarii, Zamawiającemu przysługuje bonifikata liczona od: </w:t>
      </w:r>
    </w:p>
    <w:p w14:paraId="11F0D1CE" w14:textId="77777777" w:rsidR="003B03B0" w:rsidRPr="00B66489" w:rsidRDefault="003B03B0" w:rsidP="003B03B0">
      <w:pPr>
        <w:numPr>
          <w:ilvl w:val="0"/>
          <w:numId w:val="72"/>
        </w:numPr>
        <w:spacing w:before="120" w:after="120" w:line="276" w:lineRule="auto"/>
        <w:ind w:left="1134" w:right="284" w:hanging="357"/>
        <w:jc w:val="both"/>
        <w:rPr>
          <w:rFonts w:cs="Arial"/>
          <w:szCs w:val="24"/>
        </w:rPr>
      </w:pPr>
      <w:r w:rsidRPr="00347436">
        <w:rPr>
          <w:rFonts w:cs="Arial"/>
          <w:szCs w:val="24"/>
        </w:rPr>
        <w:lastRenderedPageBreak/>
        <w:t>Miesięcznej Opłaty Abonamentowej za Usługę dla standardowego okresu jej trwania, zgodnie z tabelą 5.1.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543"/>
        <w:gridCol w:w="3970"/>
      </w:tblGrid>
      <w:tr w:rsidR="003B03B0" w:rsidRPr="00347436" w14:paraId="4D19FFFB" w14:textId="77777777" w:rsidTr="00752FA6">
        <w:trPr>
          <w:cantSplit/>
          <w:trHeight w:val="199"/>
          <w:jc w:val="center"/>
        </w:trPr>
        <w:tc>
          <w:tcPr>
            <w:tcW w:w="3543" w:type="dxa"/>
            <w:tcBorders>
              <w:top w:val="single" w:sz="4" w:space="0" w:color="auto"/>
              <w:left w:val="single" w:sz="4" w:space="0" w:color="auto"/>
              <w:bottom w:val="single" w:sz="4" w:space="0" w:color="auto"/>
              <w:right w:val="single" w:sz="4" w:space="0" w:color="auto"/>
            </w:tcBorders>
            <w:vAlign w:val="center"/>
            <w:hideMark/>
          </w:tcPr>
          <w:p w14:paraId="5EAD99D6" w14:textId="77777777" w:rsidR="003B03B0" w:rsidRPr="00347436" w:rsidRDefault="003B03B0" w:rsidP="00752FA6">
            <w:pPr>
              <w:spacing w:before="120" w:after="120" w:line="276" w:lineRule="auto"/>
              <w:jc w:val="center"/>
              <w:rPr>
                <w:rFonts w:cs="Arial"/>
                <w:b/>
              </w:rPr>
            </w:pPr>
            <w:r w:rsidRPr="00347436">
              <w:rPr>
                <w:rFonts w:cs="Arial"/>
                <w:b/>
              </w:rPr>
              <w:t>Rodzaj opłaty, od której naliczana jest bonifikata</w:t>
            </w:r>
          </w:p>
        </w:tc>
        <w:tc>
          <w:tcPr>
            <w:tcW w:w="3970" w:type="dxa"/>
            <w:tcBorders>
              <w:top w:val="single" w:sz="4" w:space="0" w:color="auto"/>
              <w:left w:val="single" w:sz="4" w:space="0" w:color="auto"/>
              <w:bottom w:val="single" w:sz="4" w:space="0" w:color="auto"/>
              <w:right w:val="single" w:sz="4" w:space="0" w:color="auto"/>
            </w:tcBorders>
            <w:vAlign w:val="center"/>
            <w:hideMark/>
          </w:tcPr>
          <w:p w14:paraId="44F383F4" w14:textId="77777777" w:rsidR="003B03B0" w:rsidRPr="00347436" w:rsidRDefault="003B03B0" w:rsidP="00752FA6">
            <w:pPr>
              <w:spacing w:before="120" w:after="120" w:line="276" w:lineRule="auto"/>
              <w:jc w:val="center"/>
              <w:rPr>
                <w:rFonts w:cs="Arial"/>
                <w:b/>
              </w:rPr>
            </w:pPr>
            <w:r w:rsidRPr="00347436">
              <w:rPr>
                <w:rFonts w:cs="Arial"/>
                <w:b/>
              </w:rPr>
              <w:t>Bonifikata za niedotrzymanie parametru Przekroczenie Czasu Usunięcia Awarii</w:t>
            </w:r>
          </w:p>
        </w:tc>
      </w:tr>
      <w:tr w:rsidR="003B03B0" w:rsidRPr="00347436" w14:paraId="63421705" w14:textId="77777777" w:rsidTr="00752FA6">
        <w:trPr>
          <w:cantSplit/>
          <w:trHeight w:val="313"/>
          <w:jc w:val="center"/>
        </w:trPr>
        <w:tc>
          <w:tcPr>
            <w:tcW w:w="3543" w:type="dxa"/>
            <w:tcBorders>
              <w:top w:val="single" w:sz="4" w:space="0" w:color="auto"/>
              <w:left w:val="single" w:sz="4" w:space="0" w:color="auto"/>
              <w:bottom w:val="single" w:sz="4" w:space="0" w:color="auto"/>
              <w:right w:val="single" w:sz="4" w:space="0" w:color="auto"/>
            </w:tcBorders>
            <w:hideMark/>
          </w:tcPr>
          <w:p w14:paraId="797E1FF0" w14:textId="77777777" w:rsidR="003B03B0" w:rsidRPr="00347436" w:rsidRDefault="003B03B0" w:rsidP="00752FA6">
            <w:pPr>
              <w:spacing w:before="120" w:after="120" w:line="276" w:lineRule="auto"/>
              <w:jc w:val="center"/>
              <w:rPr>
                <w:rFonts w:cs="Arial"/>
              </w:rPr>
            </w:pPr>
            <w:r w:rsidRPr="00347436">
              <w:rPr>
                <w:rFonts w:cs="Arial"/>
              </w:rPr>
              <w:t>Miesięczna Opłata abonamentowa</w:t>
            </w:r>
          </w:p>
        </w:tc>
        <w:tc>
          <w:tcPr>
            <w:tcW w:w="3970" w:type="dxa"/>
            <w:tcBorders>
              <w:top w:val="single" w:sz="4" w:space="0" w:color="auto"/>
              <w:left w:val="single" w:sz="4" w:space="0" w:color="auto"/>
              <w:bottom w:val="single" w:sz="4" w:space="0" w:color="auto"/>
              <w:right w:val="single" w:sz="4" w:space="0" w:color="auto"/>
            </w:tcBorders>
            <w:hideMark/>
          </w:tcPr>
          <w:p w14:paraId="769C3FA2" w14:textId="77777777" w:rsidR="003B03B0" w:rsidRPr="00347436" w:rsidRDefault="003B03B0" w:rsidP="00752FA6">
            <w:pPr>
              <w:spacing w:before="120" w:after="120" w:line="276" w:lineRule="auto"/>
              <w:jc w:val="center"/>
              <w:rPr>
                <w:rFonts w:cs="Arial"/>
              </w:rPr>
            </w:pPr>
            <w:r w:rsidRPr="00347436">
              <w:rPr>
                <w:rFonts w:cs="Arial"/>
              </w:rPr>
              <w:t>1/720</w:t>
            </w:r>
          </w:p>
        </w:tc>
      </w:tr>
    </w:tbl>
    <w:p w14:paraId="797A0DAE" w14:textId="77777777" w:rsidR="003B03B0" w:rsidRPr="006E2512" w:rsidRDefault="003B03B0" w:rsidP="003B03B0">
      <w:pPr>
        <w:spacing w:after="240" w:line="276" w:lineRule="auto"/>
        <w:ind w:left="720"/>
        <w:jc w:val="both"/>
        <w:rPr>
          <w:rFonts w:cs="Arial"/>
          <w:i/>
          <w:smallCaps/>
          <w:spacing w:val="20"/>
          <w:sz w:val="22"/>
          <w:szCs w:val="24"/>
        </w:rPr>
      </w:pPr>
      <w:r w:rsidRPr="006E2512">
        <w:rPr>
          <w:rFonts w:cs="Arial"/>
          <w:i/>
          <w:smallCaps/>
          <w:spacing w:val="20"/>
          <w:sz w:val="22"/>
          <w:szCs w:val="24"/>
        </w:rPr>
        <w:t>Tab. 5.1. Wielkość bonifikaty za niedotrzymanie wartości parametru Czas Usunięcia Awarii.</w:t>
      </w:r>
    </w:p>
    <w:p w14:paraId="5A6BB782" w14:textId="77777777" w:rsidR="003B03B0" w:rsidRPr="00347436" w:rsidRDefault="003B03B0" w:rsidP="003B03B0">
      <w:pPr>
        <w:numPr>
          <w:ilvl w:val="0"/>
          <w:numId w:val="72"/>
        </w:numPr>
        <w:spacing w:before="120" w:after="120" w:line="276" w:lineRule="auto"/>
        <w:ind w:left="1134" w:right="284" w:hanging="357"/>
        <w:jc w:val="both"/>
        <w:rPr>
          <w:rFonts w:cs="Arial"/>
          <w:szCs w:val="24"/>
        </w:rPr>
      </w:pPr>
      <w:r w:rsidRPr="00347436">
        <w:rPr>
          <w:rFonts w:cs="Arial"/>
          <w:szCs w:val="24"/>
        </w:rPr>
        <w:t>Opłaty za Usługę, dla krótszego innego niż stand</w:t>
      </w:r>
      <w:r>
        <w:rPr>
          <w:rFonts w:cs="Arial"/>
          <w:szCs w:val="24"/>
        </w:rPr>
        <w:t>ardowy okres świadczenia Usługi</w:t>
      </w:r>
      <w:r w:rsidRPr="00347436">
        <w:rPr>
          <w:rFonts w:cs="Arial"/>
          <w:szCs w:val="24"/>
        </w:rPr>
        <w:t xml:space="preserve"> zgodnie z tabelą 5.2.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543"/>
        <w:gridCol w:w="3970"/>
      </w:tblGrid>
      <w:tr w:rsidR="003B03B0" w:rsidRPr="00347436" w14:paraId="2D2DA140" w14:textId="77777777" w:rsidTr="00752FA6">
        <w:trPr>
          <w:cantSplit/>
          <w:trHeight w:val="199"/>
          <w:jc w:val="center"/>
        </w:trPr>
        <w:tc>
          <w:tcPr>
            <w:tcW w:w="3543" w:type="dxa"/>
            <w:tcBorders>
              <w:top w:val="single" w:sz="4" w:space="0" w:color="auto"/>
              <w:left w:val="single" w:sz="4" w:space="0" w:color="auto"/>
              <w:bottom w:val="single" w:sz="4" w:space="0" w:color="auto"/>
              <w:right w:val="single" w:sz="4" w:space="0" w:color="auto"/>
            </w:tcBorders>
            <w:vAlign w:val="center"/>
            <w:hideMark/>
          </w:tcPr>
          <w:p w14:paraId="716BD442" w14:textId="77777777" w:rsidR="003B03B0" w:rsidRPr="00347436" w:rsidRDefault="003B03B0" w:rsidP="00752FA6">
            <w:pPr>
              <w:spacing w:before="120" w:after="120" w:line="256" w:lineRule="auto"/>
              <w:ind w:left="360"/>
              <w:rPr>
                <w:rFonts w:cs="Arial"/>
                <w:b/>
              </w:rPr>
            </w:pPr>
            <w:r w:rsidRPr="00347436">
              <w:rPr>
                <w:rFonts w:cs="Arial"/>
                <w:b/>
              </w:rPr>
              <w:t>Rodzaj opłaty, od której naliczana jest bonifikata</w:t>
            </w:r>
          </w:p>
        </w:tc>
        <w:tc>
          <w:tcPr>
            <w:tcW w:w="3970" w:type="dxa"/>
            <w:tcBorders>
              <w:top w:val="single" w:sz="4" w:space="0" w:color="auto"/>
              <w:left w:val="single" w:sz="4" w:space="0" w:color="auto"/>
              <w:bottom w:val="single" w:sz="4" w:space="0" w:color="auto"/>
              <w:right w:val="single" w:sz="4" w:space="0" w:color="auto"/>
            </w:tcBorders>
            <w:vAlign w:val="center"/>
            <w:hideMark/>
          </w:tcPr>
          <w:p w14:paraId="50BAE69B" w14:textId="77777777" w:rsidR="003B03B0" w:rsidRPr="00347436" w:rsidRDefault="003B03B0" w:rsidP="00752FA6">
            <w:pPr>
              <w:spacing w:before="120" w:after="120" w:line="276" w:lineRule="auto"/>
              <w:jc w:val="center"/>
              <w:rPr>
                <w:rFonts w:cs="Arial"/>
                <w:b/>
              </w:rPr>
            </w:pPr>
            <w:r w:rsidRPr="00347436">
              <w:rPr>
                <w:rFonts w:cs="Arial"/>
                <w:b/>
              </w:rPr>
              <w:t>Bonifikata za niedotrzymanie parametru Przekroczenie Czasu Usunięcia Awarii</w:t>
            </w:r>
          </w:p>
        </w:tc>
      </w:tr>
      <w:tr w:rsidR="003B03B0" w:rsidRPr="00347436" w14:paraId="247D53E9" w14:textId="77777777" w:rsidTr="00752FA6">
        <w:trPr>
          <w:cantSplit/>
          <w:trHeight w:val="313"/>
          <w:jc w:val="center"/>
        </w:trPr>
        <w:tc>
          <w:tcPr>
            <w:tcW w:w="3543" w:type="dxa"/>
            <w:tcBorders>
              <w:top w:val="single" w:sz="4" w:space="0" w:color="auto"/>
              <w:left w:val="single" w:sz="4" w:space="0" w:color="auto"/>
              <w:bottom w:val="single" w:sz="4" w:space="0" w:color="auto"/>
              <w:right w:val="single" w:sz="4" w:space="0" w:color="auto"/>
            </w:tcBorders>
            <w:hideMark/>
          </w:tcPr>
          <w:p w14:paraId="4A8FDF07" w14:textId="77777777" w:rsidR="003B03B0" w:rsidRPr="00347436" w:rsidRDefault="003B03B0" w:rsidP="00752FA6">
            <w:pPr>
              <w:spacing w:before="120" w:after="120" w:line="276" w:lineRule="auto"/>
              <w:jc w:val="center"/>
              <w:rPr>
                <w:rFonts w:cs="Arial"/>
              </w:rPr>
            </w:pPr>
            <w:r w:rsidRPr="00347436">
              <w:rPr>
                <w:rFonts w:cs="Arial"/>
              </w:rPr>
              <w:t>Miesięczna Opłata abonamentowa</w:t>
            </w:r>
          </w:p>
        </w:tc>
        <w:tc>
          <w:tcPr>
            <w:tcW w:w="3970" w:type="dxa"/>
            <w:tcBorders>
              <w:top w:val="single" w:sz="4" w:space="0" w:color="auto"/>
              <w:left w:val="single" w:sz="4" w:space="0" w:color="auto"/>
              <w:bottom w:val="single" w:sz="4" w:space="0" w:color="auto"/>
              <w:right w:val="single" w:sz="4" w:space="0" w:color="auto"/>
            </w:tcBorders>
            <w:hideMark/>
          </w:tcPr>
          <w:p w14:paraId="0C6BF406" w14:textId="77777777" w:rsidR="003B03B0" w:rsidRPr="00347436" w:rsidRDefault="003B03B0" w:rsidP="00752FA6">
            <w:pPr>
              <w:spacing w:before="120" w:after="120" w:line="276" w:lineRule="auto"/>
              <w:jc w:val="center"/>
              <w:rPr>
                <w:rFonts w:cs="Arial"/>
              </w:rPr>
            </w:pPr>
            <w:r w:rsidRPr="00347436">
              <w:rPr>
                <w:rFonts w:cs="Arial"/>
              </w:rPr>
              <w:t>1/</w:t>
            </w:r>
            <w:proofErr w:type="spellStart"/>
            <w:r w:rsidRPr="00347436">
              <w:rPr>
                <w:rFonts w:cs="Arial"/>
              </w:rPr>
              <w:t>T</w:t>
            </w:r>
            <w:r w:rsidRPr="00347436">
              <w:rPr>
                <w:rFonts w:cs="Arial"/>
                <w:vertAlign w:val="subscript"/>
              </w:rPr>
              <w:t>całk</w:t>
            </w:r>
            <w:proofErr w:type="spellEnd"/>
          </w:p>
        </w:tc>
      </w:tr>
    </w:tbl>
    <w:p w14:paraId="7708E14A" w14:textId="77777777" w:rsidR="003B03B0" w:rsidRPr="006E2512" w:rsidRDefault="003B03B0" w:rsidP="003B03B0">
      <w:pPr>
        <w:spacing w:after="240" w:line="276" w:lineRule="auto"/>
        <w:ind w:left="720"/>
        <w:jc w:val="both"/>
        <w:rPr>
          <w:rFonts w:cs="Arial"/>
          <w:i/>
          <w:smallCaps/>
          <w:spacing w:val="20"/>
          <w:sz w:val="22"/>
          <w:szCs w:val="24"/>
        </w:rPr>
      </w:pPr>
      <w:r w:rsidRPr="006E2512">
        <w:rPr>
          <w:rFonts w:cs="Arial"/>
          <w:i/>
          <w:smallCaps/>
          <w:spacing w:val="20"/>
          <w:sz w:val="22"/>
          <w:szCs w:val="24"/>
        </w:rPr>
        <w:t>Tab. 5.2. Wielkość bonifikaty za niedotrzymanie wartości parametru Czas Usunięcia Awarii.</w:t>
      </w:r>
    </w:p>
    <w:p w14:paraId="2AB7D74F" w14:textId="77777777" w:rsidR="003B03B0" w:rsidRPr="00B66489" w:rsidRDefault="003B03B0" w:rsidP="003B03B0">
      <w:pPr>
        <w:numPr>
          <w:ilvl w:val="0"/>
          <w:numId w:val="75"/>
        </w:numPr>
        <w:shd w:val="clear" w:color="auto" w:fill="FFFFFF"/>
        <w:tabs>
          <w:tab w:val="left" w:pos="-2835"/>
        </w:tabs>
        <w:spacing w:before="240" w:after="120" w:line="276" w:lineRule="auto"/>
        <w:ind w:right="284"/>
        <w:jc w:val="both"/>
        <w:rPr>
          <w:rFonts w:cs="Arial"/>
          <w:b/>
          <w:szCs w:val="24"/>
        </w:rPr>
      </w:pPr>
      <w:r w:rsidRPr="00B66489">
        <w:rPr>
          <w:rFonts w:cs="Arial"/>
          <w:b/>
          <w:szCs w:val="24"/>
        </w:rPr>
        <w:t>Obsługa Awarii</w:t>
      </w:r>
    </w:p>
    <w:p w14:paraId="69CBBC40" w14:textId="77777777" w:rsidR="003B03B0" w:rsidRPr="00347436" w:rsidRDefault="003B03B0" w:rsidP="003B03B0">
      <w:pPr>
        <w:spacing w:line="276" w:lineRule="auto"/>
        <w:ind w:left="426"/>
        <w:jc w:val="both"/>
        <w:rPr>
          <w:rFonts w:cs="Arial"/>
          <w:szCs w:val="24"/>
        </w:rPr>
      </w:pPr>
      <w:r w:rsidRPr="00347436">
        <w:rPr>
          <w:rFonts w:cs="Arial"/>
          <w:szCs w:val="24"/>
        </w:rPr>
        <w:t>Wykonawca zarządza diagnozą Awarii, lokalizacją uszkodzenia, naprawą uszkodzenia do czasu przywrócenia usługi i zamknięcia Biletu Problemowego.</w:t>
      </w:r>
    </w:p>
    <w:p w14:paraId="4801D930" w14:textId="77777777" w:rsidR="003B03B0" w:rsidRPr="00347436" w:rsidRDefault="003B03B0" w:rsidP="003B03B0">
      <w:pPr>
        <w:keepNext/>
        <w:numPr>
          <w:ilvl w:val="1"/>
          <w:numId w:val="75"/>
        </w:numPr>
        <w:spacing w:before="240" w:after="120" w:line="276" w:lineRule="auto"/>
        <w:jc w:val="both"/>
        <w:outlineLvl w:val="2"/>
        <w:rPr>
          <w:rFonts w:cs="Arial"/>
          <w:bCs/>
          <w:szCs w:val="24"/>
        </w:rPr>
      </w:pPr>
      <w:r w:rsidRPr="00347436">
        <w:rPr>
          <w:rFonts w:cs="Arial"/>
          <w:bCs/>
          <w:szCs w:val="24"/>
        </w:rPr>
        <w:t>Zgłoszenie Awarii</w:t>
      </w:r>
    </w:p>
    <w:p w14:paraId="09F5DC89" w14:textId="77777777" w:rsidR="003B03B0" w:rsidRPr="00347436" w:rsidRDefault="003B03B0" w:rsidP="003B03B0">
      <w:pPr>
        <w:spacing w:line="276" w:lineRule="auto"/>
        <w:ind w:left="709"/>
        <w:jc w:val="both"/>
        <w:rPr>
          <w:rFonts w:cs="Arial"/>
          <w:szCs w:val="24"/>
        </w:rPr>
      </w:pPr>
      <w:r w:rsidRPr="00347436">
        <w:rPr>
          <w:rFonts w:cs="Arial"/>
          <w:szCs w:val="24"/>
        </w:rPr>
        <w:t>Zamawiający zgłas</w:t>
      </w:r>
      <w:r>
        <w:rPr>
          <w:rFonts w:cs="Arial"/>
          <w:szCs w:val="24"/>
        </w:rPr>
        <w:t xml:space="preserve">za Awarie do Wykonawcy poprzez </w:t>
      </w:r>
      <w:r w:rsidRPr="00347436">
        <w:rPr>
          <w:rFonts w:cs="Arial"/>
          <w:szCs w:val="24"/>
        </w:rPr>
        <w:t>Kierownika Zmiany SMST albo bezpośrednio przez użytkownika usługi.</w:t>
      </w:r>
    </w:p>
    <w:p w14:paraId="381A1BEF" w14:textId="77777777" w:rsidR="003B03B0" w:rsidRPr="00347436" w:rsidRDefault="003B03B0" w:rsidP="003B03B0">
      <w:pPr>
        <w:spacing w:before="120" w:line="276" w:lineRule="auto"/>
        <w:ind w:left="709"/>
        <w:jc w:val="both"/>
        <w:rPr>
          <w:rFonts w:cs="Arial"/>
          <w:szCs w:val="24"/>
        </w:rPr>
      </w:pPr>
      <w:r w:rsidRPr="00347436">
        <w:rPr>
          <w:rFonts w:cs="Arial"/>
          <w:szCs w:val="24"/>
        </w:rPr>
        <w:t>Zamawiający może zgłosić Awarię telefonicznie lub pocztą elektroniczną. Wykonawca potwierdza zgłoszenie Awarii przesyłając informację do Zamawiającego faksem, na numer Kierownika Zmiany SMST tel. 261-865-217, 261-865-218 oraz pocztą elektroniczną na adresy: cpi.kier@ron.mil.pl</w:t>
      </w:r>
    </w:p>
    <w:p w14:paraId="5CAE6116" w14:textId="77777777" w:rsidR="003B03B0" w:rsidRPr="00347436" w:rsidRDefault="003B03B0" w:rsidP="003B03B0">
      <w:pPr>
        <w:spacing w:line="276" w:lineRule="auto"/>
        <w:ind w:left="709"/>
        <w:jc w:val="both"/>
        <w:rPr>
          <w:rFonts w:cs="Arial"/>
          <w:szCs w:val="24"/>
        </w:rPr>
      </w:pPr>
      <w:r w:rsidRPr="00347436">
        <w:rPr>
          <w:rFonts w:cs="Arial"/>
          <w:szCs w:val="24"/>
        </w:rPr>
        <w:t xml:space="preserve">W celu zarejestrowania przez Wykonawcę Awarii potwierdzonej równoczesnym otwarciem Biletu Problemowego, Zamawiający podaje poniższe Informacje: </w:t>
      </w:r>
    </w:p>
    <w:p w14:paraId="28CF6ADA" w14:textId="77777777" w:rsidR="003B03B0" w:rsidRPr="00347436" w:rsidRDefault="003B03B0" w:rsidP="003B03B0">
      <w:pPr>
        <w:numPr>
          <w:ilvl w:val="0"/>
          <w:numId w:val="76"/>
        </w:numPr>
        <w:tabs>
          <w:tab w:val="left" w:pos="284"/>
          <w:tab w:val="left" w:pos="1134"/>
        </w:tabs>
        <w:spacing w:after="160" w:line="276" w:lineRule="auto"/>
        <w:ind w:left="1134"/>
        <w:jc w:val="both"/>
        <w:rPr>
          <w:rFonts w:cs="Arial"/>
          <w:szCs w:val="24"/>
        </w:rPr>
      </w:pPr>
      <w:r w:rsidRPr="00347436">
        <w:rPr>
          <w:rFonts w:cs="Arial"/>
          <w:szCs w:val="24"/>
        </w:rPr>
        <w:t>nazwę klienta;</w:t>
      </w:r>
    </w:p>
    <w:p w14:paraId="3842E937" w14:textId="77777777" w:rsidR="003B03B0" w:rsidRPr="00347436" w:rsidRDefault="003B03B0" w:rsidP="003B03B0">
      <w:pPr>
        <w:numPr>
          <w:ilvl w:val="0"/>
          <w:numId w:val="76"/>
        </w:numPr>
        <w:tabs>
          <w:tab w:val="left" w:pos="284"/>
          <w:tab w:val="left" w:pos="1134"/>
        </w:tabs>
        <w:spacing w:after="160" w:line="276" w:lineRule="auto"/>
        <w:ind w:left="1134"/>
        <w:jc w:val="both"/>
        <w:rPr>
          <w:rFonts w:cs="Arial"/>
          <w:szCs w:val="24"/>
        </w:rPr>
      </w:pPr>
      <w:r w:rsidRPr="00347436">
        <w:rPr>
          <w:rFonts w:cs="Arial"/>
          <w:szCs w:val="24"/>
        </w:rPr>
        <w:t>nazwisko osoby zgłaszającej Awarię;</w:t>
      </w:r>
    </w:p>
    <w:p w14:paraId="79F9A969" w14:textId="77777777" w:rsidR="003B03B0" w:rsidRPr="00347436" w:rsidRDefault="003B03B0" w:rsidP="003B03B0">
      <w:pPr>
        <w:numPr>
          <w:ilvl w:val="0"/>
          <w:numId w:val="76"/>
        </w:numPr>
        <w:tabs>
          <w:tab w:val="left" w:pos="284"/>
          <w:tab w:val="left" w:pos="1134"/>
        </w:tabs>
        <w:spacing w:after="160" w:line="276" w:lineRule="auto"/>
        <w:ind w:left="1134"/>
        <w:jc w:val="both"/>
        <w:rPr>
          <w:rFonts w:cs="Arial"/>
          <w:szCs w:val="24"/>
        </w:rPr>
      </w:pPr>
      <w:r w:rsidRPr="00347436">
        <w:rPr>
          <w:rFonts w:cs="Arial"/>
          <w:szCs w:val="24"/>
        </w:rPr>
        <w:t>datę i godzinę wystąpienia Awarii z dokładnością co do minuty;</w:t>
      </w:r>
    </w:p>
    <w:p w14:paraId="79E51774" w14:textId="77777777" w:rsidR="003B03B0" w:rsidRPr="00347436" w:rsidRDefault="003B03B0" w:rsidP="003B03B0">
      <w:pPr>
        <w:numPr>
          <w:ilvl w:val="0"/>
          <w:numId w:val="76"/>
        </w:numPr>
        <w:tabs>
          <w:tab w:val="left" w:pos="284"/>
          <w:tab w:val="left" w:pos="1134"/>
        </w:tabs>
        <w:spacing w:after="160" w:line="276" w:lineRule="auto"/>
        <w:ind w:left="1134"/>
        <w:jc w:val="both"/>
        <w:rPr>
          <w:rFonts w:cs="Arial"/>
          <w:szCs w:val="24"/>
        </w:rPr>
      </w:pPr>
      <w:r w:rsidRPr="00347436">
        <w:rPr>
          <w:rFonts w:cs="Arial"/>
          <w:szCs w:val="24"/>
        </w:rPr>
        <w:t>krótki opis Awarii;</w:t>
      </w:r>
    </w:p>
    <w:p w14:paraId="64C1B626" w14:textId="77777777" w:rsidR="003B03B0" w:rsidRPr="00347436" w:rsidRDefault="003B03B0" w:rsidP="003B03B0">
      <w:pPr>
        <w:numPr>
          <w:ilvl w:val="0"/>
          <w:numId w:val="76"/>
        </w:numPr>
        <w:tabs>
          <w:tab w:val="left" w:pos="284"/>
          <w:tab w:val="left" w:pos="1134"/>
        </w:tabs>
        <w:spacing w:after="160" w:line="276" w:lineRule="auto"/>
        <w:ind w:left="1134"/>
        <w:jc w:val="both"/>
        <w:rPr>
          <w:rFonts w:cs="Arial"/>
          <w:szCs w:val="24"/>
        </w:rPr>
      </w:pPr>
      <w:r w:rsidRPr="00347436">
        <w:rPr>
          <w:rFonts w:cs="Arial"/>
          <w:szCs w:val="24"/>
        </w:rPr>
        <w:lastRenderedPageBreak/>
        <w:t>nazwę i dane kontaktowe (nr telefonu, e-mail) osoby, z którą należy kontaktować się w sprawie awarii.</w:t>
      </w:r>
    </w:p>
    <w:p w14:paraId="7675B721" w14:textId="77777777" w:rsidR="003B03B0" w:rsidRPr="00347436" w:rsidRDefault="003B03B0" w:rsidP="003B03B0">
      <w:pPr>
        <w:keepNext/>
        <w:numPr>
          <w:ilvl w:val="1"/>
          <w:numId w:val="75"/>
        </w:numPr>
        <w:spacing w:before="240" w:after="120" w:line="276" w:lineRule="auto"/>
        <w:jc w:val="both"/>
        <w:outlineLvl w:val="2"/>
        <w:rPr>
          <w:rFonts w:cs="Arial"/>
          <w:bCs/>
          <w:szCs w:val="24"/>
        </w:rPr>
      </w:pPr>
      <w:r w:rsidRPr="00347436">
        <w:rPr>
          <w:rFonts w:cs="Arial"/>
          <w:bCs/>
          <w:szCs w:val="24"/>
        </w:rPr>
        <w:t>Przydzielenie numeru identyfikującego Awarię</w:t>
      </w:r>
    </w:p>
    <w:p w14:paraId="1CFF5956" w14:textId="77777777" w:rsidR="003B03B0" w:rsidRPr="00347436" w:rsidRDefault="003B03B0" w:rsidP="003B03B0">
      <w:pPr>
        <w:spacing w:line="276" w:lineRule="auto"/>
        <w:ind w:left="709"/>
        <w:jc w:val="both"/>
        <w:rPr>
          <w:rFonts w:cs="Arial"/>
          <w:szCs w:val="24"/>
        </w:rPr>
      </w:pPr>
      <w:r w:rsidRPr="00347436">
        <w:rPr>
          <w:rFonts w:cs="Arial"/>
          <w:szCs w:val="24"/>
        </w:rPr>
        <w:t xml:space="preserve">W trakcie rejestracji Awarii, Wykonawca przydziela numer identyfikujący zgłoszoną Awarię oraz podaje datę i godzinę zgłoszenia tej Awarii. </w:t>
      </w:r>
    </w:p>
    <w:p w14:paraId="0B1304E6" w14:textId="77777777" w:rsidR="003B03B0" w:rsidRPr="00347436" w:rsidRDefault="003B03B0" w:rsidP="003B03B0">
      <w:pPr>
        <w:spacing w:before="120" w:line="276" w:lineRule="auto"/>
        <w:ind w:left="709"/>
        <w:jc w:val="both"/>
        <w:rPr>
          <w:rFonts w:cs="Arial"/>
          <w:szCs w:val="24"/>
        </w:rPr>
      </w:pPr>
      <w:r w:rsidRPr="00347436">
        <w:rPr>
          <w:rFonts w:cs="Arial"/>
          <w:szCs w:val="24"/>
        </w:rPr>
        <w:t>Natychmiast po zakończeniu rejestracji Awarii, Wykonawca otwiera Bilet Problemowy potwierdzający wystąpienie Awarii.</w:t>
      </w:r>
    </w:p>
    <w:p w14:paraId="73AF980F" w14:textId="77777777" w:rsidR="003B03B0" w:rsidRPr="00347436" w:rsidRDefault="003B03B0" w:rsidP="003B03B0">
      <w:pPr>
        <w:keepNext/>
        <w:numPr>
          <w:ilvl w:val="1"/>
          <w:numId w:val="75"/>
        </w:numPr>
        <w:spacing w:before="240" w:after="120" w:line="276" w:lineRule="auto"/>
        <w:jc w:val="both"/>
        <w:outlineLvl w:val="2"/>
        <w:rPr>
          <w:rFonts w:cs="Arial"/>
          <w:bCs/>
          <w:szCs w:val="24"/>
        </w:rPr>
      </w:pPr>
      <w:r w:rsidRPr="00347436">
        <w:rPr>
          <w:rFonts w:cs="Arial"/>
          <w:bCs/>
          <w:szCs w:val="24"/>
        </w:rPr>
        <w:t>Potwierdzenie przez Wykonawcę usunięcia Awarii</w:t>
      </w:r>
    </w:p>
    <w:p w14:paraId="3269739B" w14:textId="77777777" w:rsidR="003B03B0" w:rsidRPr="00347436" w:rsidRDefault="003B03B0" w:rsidP="003B03B0">
      <w:pPr>
        <w:spacing w:line="276" w:lineRule="auto"/>
        <w:ind w:left="709"/>
        <w:jc w:val="both"/>
        <w:rPr>
          <w:rFonts w:cs="Arial"/>
          <w:szCs w:val="24"/>
        </w:rPr>
      </w:pPr>
      <w:r w:rsidRPr="00347436">
        <w:rPr>
          <w:rFonts w:cs="Arial"/>
          <w:szCs w:val="24"/>
        </w:rPr>
        <w:t>Zamknięcie Biletu Problemowego następuje z chwilą otrzymania od służb technicznych Wykonawcy informacji o usunięciu Awarii. Wykonawca jest zobowiązany poinformować Zamawiającego o zakończeniu awarii telefonicznie, faksem lub e-mailem, a także o przyczynie jej wystąpienia oraz sprawdzić czy Zamawiający potwierdza poprawne działanie Usługi. Informacja ta musi zawierać również numer identyfikujący Awarię i godzinę jej usunięcia.</w:t>
      </w:r>
    </w:p>
    <w:p w14:paraId="1284DA67" w14:textId="77777777" w:rsidR="003B03B0" w:rsidRPr="00347436" w:rsidRDefault="003B03B0" w:rsidP="003B03B0">
      <w:pPr>
        <w:numPr>
          <w:ilvl w:val="0"/>
          <w:numId w:val="75"/>
        </w:numPr>
        <w:shd w:val="clear" w:color="auto" w:fill="FFFFFF"/>
        <w:tabs>
          <w:tab w:val="left" w:pos="-2835"/>
        </w:tabs>
        <w:spacing w:before="120" w:after="120" w:line="276" w:lineRule="auto"/>
        <w:ind w:right="284"/>
        <w:jc w:val="both"/>
        <w:rPr>
          <w:rFonts w:cs="Arial"/>
          <w:b/>
          <w:szCs w:val="24"/>
        </w:rPr>
      </w:pPr>
      <w:r w:rsidRPr="00347436">
        <w:rPr>
          <w:rFonts w:cs="Arial"/>
          <w:b/>
          <w:szCs w:val="24"/>
        </w:rPr>
        <w:t>Ograniczenie odpowiedzialności</w:t>
      </w:r>
    </w:p>
    <w:p w14:paraId="0DBB53C6" w14:textId="77777777" w:rsidR="003B03B0" w:rsidRPr="005B3A5D" w:rsidRDefault="003B03B0" w:rsidP="003B03B0">
      <w:pPr>
        <w:keepNext/>
        <w:numPr>
          <w:ilvl w:val="1"/>
          <w:numId w:val="75"/>
        </w:numPr>
        <w:spacing w:before="240" w:after="120" w:line="276" w:lineRule="auto"/>
        <w:jc w:val="both"/>
        <w:outlineLvl w:val="2"/>
        <w:rPr>
          <w:rFonts w:cs="Arial"/>
          <w:bCs/>
          <w:szCs w:val="24"/>
        </w:rPr>
      </w:pPr>
      <w:r w:rsidRPr="00347436">
        <w:rPr>
          <w:rFonts w:cs="Arial"/>
          <w:bCs/>
          <w:szCs w:val="24"/>
        </w:rPr>
        <w:t>Bonifikaty z tytułu niedotrzymania Parametrów Niezawodnościowych wyczerpują wszelkie roszczenia Zamawiającego z tytułu niewykonania lub nienależytego wykonania Usług.</w:t>
      </w:r>
    </w:p>
    <w:p w14:paraId="668988CD" w14:textId="77777777" w:rsidR="003B03B0" w:rsidRPr="00347436" w:rsidRDefault="003B03B0" w:rsidP="003B03B0">
      <w:pPr>
        <w:keepNext/>
        <w:numPr>
          <w:ilvl w:val="1"/>
          <w:numId w:val="75"/>
        </w:numPr>
        <w:spacing w:before="240" w:after="120" w:line="276" w:lineRule="auto"/>
        <w:jc w:val="both"/>
        <w:outlineLvl w:val="2"/>
        <w:rPr>
          <w:rFonts w:cs="Arial"/>
          <w:bCs/>
          <w:szCs w:val="24"/>
        </w:rPr>
      </w:pPr>
      <w:r w:rsidRPr="00347436">
        <w:rPr>
          <w:rFonts w:cs="Arial"/>
          <w:bCs/>
          <w:szCs w:val="24"/>
        </w:rPr>
        <w:t xml:space="preserve">Maksymalna łączna wysokość bonifikaty z tytułu niedotrzymania Parametrów Niezawodnościowych w Usłudze udostępnianej na rzecz Zamawiającego nie może być wyższa niż 100% ponoszonej przez Zamawiającego: </w:t>
      </w:r>
    </w:p>
    <w:p w14:paraId="45521151" w14:textId="77777777" w:rsidR="003B03B0" w:rsidRPr="00347436" w:rsidRDefault="003B03B0" w:rsidP="003B03B0">
      <w:pPr>
        <w:keepNext/>
        <w:numPr>
          <w:ilvl w:val="0"/>
          <w:numId w:val="72"/>
        </w:numPr>
        <w:spacing w:before="120" w:after="120" w:line="259" w:lineRule="auto"/>
        <w:ind w:left="1134" w:hanging="357"/>
        <w:jc w:val="both"/>
        <w:outlineLvl w:val="2"/>
        <w:rPr>
          <w:rFonts w:cs="Arial"/>
          <w:bCs/>
          <w:szCs w:val="24"/>
        </w:rPr>
      </w:pPr>
      <w:r w:rsidRPr="00347436">
        <w:rPr>
          <w:rFonts w:cs="Arial"/>
          <w:bCs/>
          <w:szCs w:val="24"/>
        </w:rPr>
        <w:t>miesięcznej Opłaty Abonamentowej za Usługę za okres rozliczeniowy, za który naliczana jest bonifikata.</w:t>
      </w:r>
    </w:p>
    <w:p w14:paraId="786F1907" w14:textId="77777777" w:rsidR="003B03B0" w:rsidRPr="006B4048" w:rsidRDefault="003B03B0" w:rsidP="003B03B0">
      <w:pPr>
        <w:numPr>
          <w:ilvl w:val="0"/>
          <w:numId w:val="72"/>
        </w:numPr>
        <w:spacing w:before="120" w:after="120" w:line="259" w:lineRule="auto"/>
        <w:ind w:left="1134" w:right="284" w:hanging="357"/>
        <w:jc w:val="both"/>
        <w:rPr>
          <w:rFonts w:cs="Arial"/>
          <w:szCs w:val="24"/>
        </w:rPr>
      </w:pPr>
      <w:r w:rsidRPr="00347436">
        <w:rPr>
          <w:rFonts w:cs="Arial"/>
          <w:szCs w:val="24"/>
        </w:rPr>
        <w:t>opłaty za Usługę, dla krótszego innego niż standardowy okres świadczenia Usługi.</w:t>
      </w:r>
    </w:p>
    <w:p w14:paraId="5920221E" w14:textId="77777777" w:rsidR="003B03B0" w:rsidRPr="00347436" w:rsidRDefault="003B03B0" w:rsidP="003B03B0">
      <w:pPr>
        <w:numPr>
          <w:ilvl w:val="0"/>
          <w:numId w:val="75"/>
        </w:numPr>
        <w:shd w:val="clear" w:color="auto" w:fill="FFFFFF"/>
        <w:tabs>
          <w:tab w:val="left" w:pos="-2835"/>
        </w:tabs>
        <w:spacing w:before="240" w:after="120" w:line="276" w:lineRule="auto"/>
        <w:ind w:right="284"/>
        <w:jc w:val="both"/>
        <w:rPr>
          <w:rFonts w:cs="Arial"/>
          <w:b/>
          <w:szCs w:val="24"/>
        </w:rPr>
      </w:pPr>
      <w:r w:rsidRPr="00347436">
        <w:rPr>
          <w:rFonts w:cs="Arial"/>
          <w:b/>
          <w:szCs w:val="24"/>
        </w:rPr>
        <w:t>Postanowienia końcowe</w:t>
      </w:r>
    </w:p>
    <w:p w14:paraId="40C9CD6A" w14:textId="77777777" w:rsidR="003B03B0" w:rsidRPr="00347436" w:rsidRDefault="003B03B0" w:rsidP="003B03B0">
      <w:pPr>
        <w:numPr>
          <w:ilvl w:val="1"/>
          <w:numId w:val="75"/>
        </w:numPr>
        <w:spacing w:before="240" w:after="120" w:line="276" w:lineRule="auto"/>
        <w:jc w:val="both"/>
        <w:rPr>
          <w:rFonts w:cs="Arial"/>
          <w:szCs w:val="24"/>
        </w:rPr>
      </w:pPr>
      <w:r w:rsidRPr="00347436">
        <w:rPr>
          <w:rFonts w:cs="Arial"/>
          <w:szCs w:val="24"/>
        </w:rPr>
        <w:t xml:space="preserve">SLA nie ma zastosowania w przypadku niedotrzymania parametrów niezawodnościowych </w:t>
      </w:r>
      <w:proofErr w:type="gramStart"/>
      <w:r w:rsidRPr="00347436">
        <w:rPr>
          <w:rFonts w:cs="Arial"/>
          <w:szCs w:val="24"/>
        </w:rPr>
        <w:t>Usługi  wynikających</w:t>
      </w:r>
      <w:proofErr w:type="gramEnd"/>
      <w:r w:rsidRPr="00347436">
        <w:rPr>
          <w:rFonts w:cs="Arial"/>
          <w:szCs w:val="24"/>
        </w:rPr>
        <w:t xml:space="preserve"> łącznie lub rozdzielnie z:</w:t>
      </w:r>
    </w:p>
    <w:p w14:paraId="18DA204B" w14:textId="77777777" w:rsidR="003B03B0" w:rsidRPr="00347436" w:rsidRDefault="003B03B0" w:rsidP="003B03B0">
      <w:pPr>
        <w:numPr>
          <w:ilvl w:val="0"/>
          <w:numId w:val="77"/>
        </w:numPr>
        <w:tabs>
          <w:tab w:val="left" w:pos="1134"/>
          <w:tab w:val="left" w:pos="1418"/>
        </w:tabs>
        <w:spacing w:before="120" w:after="120" w:line="276" w:lineRule="auto"/>
        <w:ind w:left="1134" w:hanging="357"/>
        <w:jc w:val="both"/>
        <w:rPr>
          <w:rFonts w:cs="Arial"/>
          <w:szCs w:val="24"/>
        </w:rPr>
      </w:pPr>
      <w:r w:rsidRPr="00347436">
        <w:rPr>
          <w:rFonts w:cs="Arial"/>
          <w:szCs w:val="24"/>
        </w:rPr>
        <w:t>winy Zamawiającego lub jego kontrahentów;</w:t>
      </w:r>
    </w:p>
    <w:p w14:paraId="0315AD59" w14:textId="77777777" w:rsidR="003B03B0" w:rsidRPr="00347436" w:rsidRDefault="003B03B0" w:rsidP="003B03B0">
      <w:pPr>
        <w:numPr>
          <w:ilvl w:val="0"/>
          <w:numId w:val="77"/>
        </w:numPr>
        <w:tabs>
          <w:tab w:val="left" w:pos="1134"/>
          <w:tab w:val="left" w:pos="1418"/>
        </w:tabs>
        <w:spacing w:before="120" w:after="120" w:line="276" w:lineRule="auto"/>
        <w:ind w:left="1134" w:hanging="357"/>
        <w:jc w:val="both"/>
        <w:rPr>
          <w:rFonts w:cs="Arial"/>
          <w:szCs w:val="24"/>
        </w:rPr>
      </w:pPr>
      <w:r w:rsidRPr="00347436">
        <w:rPr>
          <w:rFonts w:cs="Arial"/>
          <w:szCs w:val="24"/>
        </w:rPr>
        <w:t>planowanej i uzgodnionej z Zamawiającym konserwacji sieci.</w:t>
      </w:r>
    </w:p>
    <w:p w14:paraId="71A7E979" w14:textId="77777777" w:rsidR="003B03B0" w:rsidRPr="00347436" w:rsidRDefault="003B03B0" w:rsidP="003B03B0">
      <w:pPr>
        <w:tabs>
          <w:tab w:val="left" w:pos="1134"/>
          <w:tab w:val="left" w:pos="1418"/>
        </w:tabs>
        <w:spacing w:before="120" w:line="276" w:lineRule="auto"/>
        <w:ind w:left="1134"/>
        <w:jc w:val="both"/>
        <w:rPr>
          <w:rFonts w:cs="Arial"/>
          <w:szCs w:val="24"/>
        </w:rPr>
      </w:pPr>
      <w:r w:rsidRPr="00347436">
        <w:rPr>
          <w:rFonts w:cs="Arial"/>
          <w:szCs w:val="24"/>
        </w:rPr>
        <w:t xml:space="preserve">Zasady planowanej konserwacji sieci (prac planowych) </w:t>
      </w:r>
      <w:proofErr w:type="gramStart"/>
      <w:r w:rsidRPr="00347436">
        <w:rPr>
          <w:rFonts w:cs="Arial"/>
          <w:szCs w:val="24"/>
        </w:rPr>
        <w:t>dla  standardowego</w:t>
      </w:r>
      <w:proofErr w:type="gramEnd"/>
      <w:r w:rsidRPr="00347436">
        <w:rPr>
          <w:rFonts w:cs="Arial"/>
          <w:szCs w:val="24"/>
        </w:rPr>
        <w:t xml:space="preserve"> okresu trwania Usługi:</w:t>
      </w:r>
    </w:p>
    <w:p w14:paraId="51B4C55D" w14:textId="77777777" w:rsidR="003B03B0" w:rsidRPr="00347436" w:rsidRDefault="003B03B0" w:rsidP="003B03B0">
      <w:pPr>
        <w:tabs>
          <w:tab w:val="left" w:pos="1134"/>
          <w:tab w:val="left" w:pos="1418"/>
        </w:tabs>
        <w:spacing w:line="276" w:lineRule="auto"/>
        <w:ind w:left="1134" w:hanging="360"/>
        <w:jc w:val="both"/>
        <w:rPr>
          <w:rFonts w:cs="Arial"/>
          <w:szCs w:val="24"/>
        </w:rPr>
      </w:pPr>
      <w:r w:rsidRPr="00347436">
        <w:rPr>
          <w:rFonts w:cs="Arial"/>
          <w:szCs w:val="24"/>
        </w:rPr>
        <w:tab/>
        <w:t>Wykonawca może wykorzystać część lub cały czas przeznaczony na konserwację sieci (nie częściej niż trzy razy w miesiącu: z piątku na sobotę lub z soboty na niedzielę w godz. 0:00 do 4:00). Zamawiający oraz RCI Warszawa zostanie powiadom</w:t>
      </w:r>
      <w:r>
        <w:rPr>
          <w:rFonts w:cs="Arial"/>
          <w:szCs w:val="24"/>
        </w:rPr>
        <w:t xml:space="preserve">iony o planowanej konserwacji </w:t>
      </w:r>
      <w:r>
        <w:rPr>
          <w:rFonts w:cs="Arial"/>
          <w:szCs w:val="24"/>
        </w:rPr>
        <w:lastRenderedPageBreak/>
        <w:t>z </w:t>
      </w:r>
      <w:r w:rsidRPr="00347436">
        <w:rPr>
          <w:rFonts w:cs="Arial"/>
          <w:szCs w:val="24"/>
        </w:rPr>
        <w:t xml:space="preserve">wyprzedzeniem minimum 10 dni roboczych pocztą elektroniczną i faksem. Informacja będzie zawierać czas rozpoczęcia i zakończenia konserwacji oraz jej nr indentyfikacyjny. Zamawiający w terminie </w:t>
      </w:r>
      <w:proofErr w:type="gramStart"/>
      <w:r w:rsidRPr="00347436">
        <w:rPr>
          <w:rFonts w:cs="Arial"/>
          <w:szCs w:val="24"/>
        </w:rPr>
        <w:t>do  7</w:t>
      </w:r>
      <w:proofErr w:type="gramEnd"/>
      <w:r w:rsidRPr="00347436">
        <w:rPr>
          <w:rFonts w:cs="Arial"/>
          <w:szCs w:val="24"/>
        </w:rPr>
        <w:t xml:space="preserve"> dni od otrzymania informacji o planowanej konserwacji</w:t>
      </w:r>
      <w:r>
        <w:rPr>
          <w:rFonts w:cs="Arial"/>
          <w:szCs w:val="24"/>
        </w:rPr>
        <w:t xml:space="preserve"> udziela Wykonawcy odpowiedzi o </w:t>
      </w:r>
      <w:r w:rsidRPr="00347436">
        <w:rPr>
          <w:rFonts w:cs="Arial"/>
          <w:szCs w:val="24"/>
        </w:rPr>
        <w:t>możliwości jej wykonania. Brak odpowiedzi ze strony Zamawiającego oznacza brak zgody na wykonanie konserwacji (prac planowych);</w:t>
      </w:r>
    </w:p>
    <w:p w14:paraId="1F045BAD" w14:textId="77777777" w:rsidR="003B03B0" w:rsidRPr="00347436" w:rsidRDefault="003B03B0" w:rsidP="003B03B0">
      <w:pPr>
        <w:tabs>
          <w:tab w:val="left" w:pos="1134"/>
          <w:tab w:val="left" w:pos="1418"/>
        </w:tabs>
        <w:spacing w:line="276" w:lineRule="auto"/>
        <w:ind w:left="1134" w:hanging="360"/>
        <w:jc w:val="both"/>
        <w:rPr>
          <w:rFonts w:cs="Arial"/>
          <w:szCs w:val="24"/>
        </w:rPr>
      </w:pPr>
      <w:r w:rsidRPr="00347436">
        <w:rPr>
          <w:rFonts w:cs="Arial"/>
          <w:szCs w:val="24"/>
        </w:rPr>
        <w:tab/>
        <w:t xml:space="preserve">Dla innych niż standardowy okres trwania Usługi Zamawiający nie przewiduje przerw spowodowanych konserwacją sieci. </w:t>
      </w:r>
    </w:p>
    <w:p w14:paraId="053DBBFD" w14:textId="77777777" w:rsidR="003B03B0" w:rsidRPr="00347436" w:rsidRDefault="003B03B0" w:rsidP="003B03B0">
      <w:pPr>
        <w:numPr>
          <w:ilvl w:val="0"/>
          <w:numId w:val="78"/>
        </w:numPr>
        <w:tabs>
          <w:tab w:val="left" w:pos="1134"/>
          <w:tab w:val="left" w:pos="1418"/>
        </w:tabs>
        <w:spacing w:before="120" w:after="120" w:line="276" w:lineRule="auto"/>
        <w:ind w:left="1134"/>
        <w:jc w:val="both"/>
        <w:rPr>
          <w:rFonts w:cs="Arial"/>
          <w:szCs w:val="24"/>
        </w:rPr>
      </w:pPr>
      <w:r w:rsidRPr="00347436">
        <w:rPr>
          <w:rFonts w:cs="Arial"/>
          <w:szCs w:val="24"/>
        </w:rPr>
        <w:t>otwarcia Biletu Problemowego na podstawie błędnego zgłoszenia Awarii przez Zamawiającego;</w:t>
      </w:r>
    </w:p>
    <w:p w14:paraId="2C619EF8" w14:textId="77777777" w:rsidR="003B03B0" w:rsidRPr="00347436" w:rsidRDefault="003B03B0" w:rsidP="003B03B0">
      <w:pPr>
        <w:numPr>
          <w:ilvl w:val="0"/>
          <w:numId w:val="78"/>
        </w:numPr>
        <w:tabs>
          <w:tab w:val="left" w:pos="1134"/>
          <w:tab w:val="left" w:pos="1418"/>
        </w:tabs>
        <w:spacing w:before="120" w:after="120" w:line="276" w:lineRule="auto"/>
        <w:ind w:left="1134"/>
        <w:jc w:val="both"/>
        <w:rPr>
          <w:rFonts w:cs="Arial"/>
          <w:szCs w:val="24"/>
        </w:rPr>
      </w:pPr>
      <w:r w:rsidRPr="00347436">
        <w:rPr>
          <w:rFonts w:cs="Arial"/>
          <w:szCs w:val="24"/>
        </w:rPr>
        <w:t xml:space="preserve">opóźnień w usunięciu Awarii wynikających z faktu, iż Zamawiający nie udostępnił Wykonawcy pomieszczeń </w:t>
      </w:r>
      <w:proofErr w:type="gramStart"/>
      <w:r w:rsidRPr="00347436">
        <w:rPr>
          <w:rFonts w:cs="Arial"/>
          <w:szCs w:val="24"/>
        </w:rPr>
        <w:t>własnych</w:t>
      </w:r>
      <w:proofErr w:type="gramEnd"/>
      <w:r w:rsidRPr="00347436">
        <w:rPr>
          <w:rFonts w:cs="Arial"/>
          <w:szCs w:val="24"/>
        </w:rPr>
        <w:t xml:space="preserve"> gdzie realizowana jest usługa;</w:t>
      </w:r>
    </w:p>
    <w:p w14:paraId="381C6391" w14:textId="77777777" w:rsidR="003B03B0" w:rsidRPr="00347436" w:rsidRDefault="003B03B0" w:rsidP="003B03B0">
      <w:pPr>
        <w:numPr>
          <w:ilvl w:val="0"/>
          <w:numId w:val="78"/>
        </w:numPr>
        <w:tabs>
          <w:tab w:val="left" w:pos="1134"/>
          <w:tab w:val="left" w:pos="1418"/>
        </w:tabs>
        <w:spacing w:before="120" w:after="120" w:line="276" w:lineRule="auto"/>
        <w:ind w:left="1134"/>
        <w:jc w:val="both"/>
        <w:rPr>
          <w:rFonts w:cs="Arial"/>
          <w:szCs w:val="24"/>
        </w:rPr>
      </w:pPr>
      <w:r w:rsidRPr="00347436">
        <w:rPr>
          <w:rFonts w:cs="Arial"/>
          <w:szCs w:val="24"/>
        </w:rPr>
        <w:t>opóźnień w zamknięciu Biletu Problemowego wynikających z niemożliwości skontaktowania się przez Wykonawcę z Zamawiającym, z przyczyn leżących po stronie Zamawiającego;</w:t>
      </w:r>
    </w:p>
    <w:p w14:paraId="3424727D" w14:textId="77777777" w:rsidR="003B03B0" w:rsidRPr="00347436" w:rsidRDefault="003B03B0" w:rsidP="003B03B0">
      <w:pPr>
        <w:numPr>
          <w:ilvl w:val="0"/>
          <w:numId w:val="78"/>
        </w:numPr>
        <w:tabs>
          <w:tab w:val="left" w:pos="1134"/>
          <w:tab w:val="left" w:pos="1418"/>
        </w:tabs>
        <w:spacing w:before="120" w:after="120" w:line="276" w:lineRule="auto"/>
        <w:ind w:left="1134"/>
        <w:jc w:val="both"/>
        <w:rPr>
          <w:rFonts w:cs="Arial"/>
          <w:szCs w:val="24"/>
        </w:rPr>
      </w:pPr>
      <w:r w:rsidRPr="00347436">
        <w:rPr>
          <w:rFonts w:cs="Arial"/>
          <w:szCs w:val="24"/>
        </w:rPr>
        <w:t>braku zasilania Urządzeń Wykonawcy, w obiektach Zamawiającego;</w:t>
      </w:r>
    </w:p>
    <w:p w14:paraId="754903D1" w14:textId="77777777" w:rsidR="003B03B0" w:rsidRPr="00347436" w:rsidRDefault="003B03B0" w:rsidP="003B03B0">
      <w:pPr>
        <w:numPr>
          <w:ilvl w:val="0"/>
          <w:numId w:val="78"/>
        </w:numPr>
        <w:tabs>
          <w:tab w:val="left" w:pos="1134"/>
          <w:tab w:val="left" w:pos="1418"/>
        </w:tabs>
        <w:spacing w:before="120" w:after="120" w:line="276" w:lineRule="auto"/>
        <w:ind w:left="1134"/>
        <w:jc w:val="both"/>
        <w:rPr>
          <w:rFonts w:cs="Arial"/>
          <w:szCs w:val="24"/>
        </w:rPr>
      </w:pPr>
      <w:r w:rsidRPr="00347436">
        <w:rPr>
          <w:rFonts w:cs="Arial"/>
          <w:szCs w:val="24"/>
        </w:rPr>
        <w:t>braku dostępu do Urządzeń Wykonawcy, chyba że wina w zakresie dostępu leży po stronie Wykonawcy;</w:t>
      </w:r>
    </w:p>
    <w:p w14:paraId="0D246409" w14:textId="77777777" w:rsidR="003B03B0" w:rsidRPr="00347436" w:rsidRDefault="003B03B0" w:rsidP="003B03B0">
      <w:pPr>
        <w:numPr>
          <w:ilvl w:val="0"/>
          <w:numId w:val="78"/>
        </w:numPr>
        <w:tabs>
          <w:tab w:val="left" w:pos="1134"/>
          <w:tab w:val="left" w:pos="1418"/>
        </w:tabs>
        <w:spacing w:before="120" w:after="120" w:line="276" w:lineRule="auto"/>
        <w:ind w:left="1134"/>
        <w:jc w:val="both"/>
        <w:rPr>
          <w:rFonts w:cs="Arial"/>
          <w:szCs w:val="24"/>
        </w:rPr>
      </w:pPr>
      <w:r w:rsidRPr="00347436">
        <w:rPr>
          <w:rFonts w:cs="Arial"/>
          <w:szCs w:val="24"/>
        </w:rPr>
        <w:t>przyczynami leżącymi po stronie sprzętu, okablowania lub sieci Zamawiającego, nie objętych Usługą, a także warunkami środowiskowymi w pomieszczeniach Zamawiającego, takimi jak zasilanie elektryczne, klimatyzacja lub właściwości budynków lub pomieszczeń;</w:t>
      </w:r>
    </w:p>
    <w:p w14:paraId="481E7187" w14:textId="77777777" w:rsidR="003B03B0" w:rsidRPr="00347436" w:rsidRDefault="003B03B0" w:rsidP="003B03B0">
      <w:pPr>
        <w:numPr>
          <w:ilvl w:val="0"/>
          <w:numId w:val="78"/>
        </w:numPr>
        <w:tabs>
          <w:tab w:val="left" w:pos="284"/>
          <w:tab w:val="left" w:pos="1134"/>
          <w:tab w:val="left" w:pos="1418"/>
        </w:tabs>
        <w:spacing w:before="120" w:after="120" w:line="276" w:lineRule="auto"/>
        <w:ind w:left="1134"/>
        <w:jc w:val="both"/>
        <w:rPr>
          <w:rFonts w:cs="Arial"/>
          <w:szCs w:val="24"/>
        </w:rPr>
      </w:pPr>
      <w:r w:rsidRPr="00347436">
        <w:rPr>
          <w:rFonts w:cs="Arial"/>
          <w:szCs w:val="24"/>
        </w:rPr>
        <w:t>czasu testów dokonanych na wniosek Zamawiającego, pomimo nie wykrycia Awarii lub braku formalnego zgłoszenia Awarii;</w:t>
      </w:r>
    </w:p>
    <w:p w14:paraId="52F63417" w14:textId="77777777" w:rsidR="003B03B0" w:rsidRPr="00347436" w:rsidRDefault="003B03B0" w:rsidP="003B03B0">
      <w:pPr>
        <w:numPr>
          <w:ilvl w:val="0"/>
          <w:numId w:val="78"/>
        </w:numPr>
        <w:tabs>
          <w:tab w:val="left" w:pos="284"/>
          <w:tab w:val="left" w:pos="1134"/>
          <w:tab w:val="left" w:pos="1418"/>
        </w:tabs>
        <w:spacing w:before="120" w:after="120" w:line="276" w:lineRule="auto"/>
        <w:ind w:left="1134"/>
        <w:jc w:val="both"/>
        <w:rPr>
          <w:rFonts w:cs="Arial"/>
          <w:szCs w:val="24"/>
        </w:rPr>
      </w:pPr>
      <w:r w:rsidRPr="00347436">
        <w:rPr>
          <w:rFonts w:cs="Arial"/>
          <w:szCs w:val="24"/>
        </w:rPr>
        <w:t>modyfikacji lub rekonfiguracji Usługi na wniosek Zamawiającego w taki sposób, że nie będzie możliwe speł</w:t>
      </w:r>
      <w:r>
        <w:rPr>
          <w:rFonts w:cs="Arial"/>
          <w:szCs w:val="24"/>
        </w:rPr>
        <w:t>nienie standardów określonych w </w:t>
      </w:r>
      <w:r w:rsidRPr="00347436">
        <w:rPr>
          <w:rFonts w:cs="Arial"/>
          <w:szCs w:val="24"/>
        </w:rPr>
        <w:t>Umowie;</w:t>
      </w:r>
    </w:p>
    <w:p w14:paraId="4A392D59" w14:textId="77777777" w:rsidR="003B03B0" w:rsidRPr="00347436" w:rsidRDefault="003B03B0" w:rsidP="003B03B0">
      <w:pPr>
        <w:numPr>
          <w:ilvl w:val="0"/>
          <w:numId w:val="78"/>
        </w:numPr>
        <w:tabs>
          <w:tab w:val="left" w:pos="284"/>
          <w:tab w:val="left" w:pos="1134"/>
          <w:tab w:val="left" w:pos="1418"/>
        </w:tabs>
        <w:spacing w:before="120" w:after="120" w:line="276" w:lineRule="auto"/>
        <w:ind w:left="1134"/>
        <w:jc w:val="both"/>
        <w:rPr>
          <w:rFonts w:cs="Arial"/>
          <w:sz w:val="16"/>
        </w:rPr>
      </w:pPr>
      <w:r w:rsidRPr="00347436">
        <w:rPr>
          <w:rFonts w:cs="Arial"/>
          <w:szCs w:val="24"/>
        </w:rPr>
        <w:t>działania siły wyższej, która oznacza zdarzenie zewnętrzne, niezależne od Stron umowy, niemożliwe do przewidzenia i do zapobieżenia (klęska żywiołowa, katastrofa naturalna), które wystąpiło po dniu wejścia w życie Umowy</w:t>
      </w:r>
      <w:r w:rsidRPr="00347436">
        <w:rPr>
          <w:rFonts w:cs="Arial"/>
          <w:sz w:val="22"/>
          <w:szCs w:val="22"/>
        </w:rPr>
        <w:t>.</w:t>
      </w:r>
    </w:p>
    <w:p w14:paraId="50D2C180" w14:textId="77777777" w:rsidR="00060A3D" w:rsidRPr="0056609F" w:rsidRDefault="00060A3D" w:rsidP="00060A3D">
      <w:pPr>
        <w:pStyle w:val="NormalnyWeb"/>
        <w:spacing w:before="80" w:beforeAutospacing="0" w:after="20" w:afterAutospacing="0" w:line="276" w:lineRule="auto"/>
        <w:jc w:val="both"/>
        <w:rPr>
          <w:rFonts w:ascii="Arial" w:hAnsi="Arial" w:cs="Arial"/>
        </w:rPr>
      </w:pPr>
    </w:p>
    <w:p w14:paraId="4056208B" w14:textId="77777777" w:rsidR="00060A3D" w:rsidRPr="0056609F" w:rsidRDefault="00060A3D" w:rsidP="00060A3D">
      <w:pPr>
        <w:spacing w:after="120" w:line="276" w:lineRule="auto"/>
        <w:ind w:left="283"/>
        <w:jc w:val="center"/>
        <w:rPr>
          <w:rFonts w:cs="Arial"/>
          <w:b/>
          <w:bCs/>
          <w:sz w:val="28"/>
          <w:szCs w:val="28"/>
        </w:rPr>
      </w:pPr>
    </w:p>
    <w:p w14:paraId="41AE34FD" w14:textId="77777777" w:rsidR="00485DEA" w:rsidRDefault="00485DEA" w:rsidP="00A202BB">
      <w:pPr>
        <w:spacing w:line="360" w:lineRule="auto"/>
        <w:rPr>
          <w:rFonts w:cs="Arial"/>
          <w:i/>
          <w:iCs/>
          <w:sz w:val="22"/>
          <w:szCs w:val="22"/>
        </w:rPr>
        <w:sectPr w:rsidR="00485DEA" w:rsidSect="007F2B6C">
          <w:headerReference w:type="even" r:id="rId21"/>
          <w:headerReference w:type="default" r:id="rId22"/>
          <w:footerReference w:type="even" r:id="rId23"/>
          <w:footerReference w:type="default" r:id="rId24"/>
          <w:headerReference w:type="first" r:id="rId25"/>
          <w:footerReference w:type="first" r:id="rId26"/>
          <w:type w:val="continuous"/>
          <w:pgSz w:w="11906" w:h="16838"/>
          <w:pgMar w:top="1418" w:right="1418" w:bottom="1134" w:left="1418" w:header="709" w:footer="709" w:gutter="0"/>
          <w:cols w:space="708"/>
          <w:titlePg/>
          <w:docGrid w:linePitch="326"/>
        </w:sectPr>
      </w:pPr>
    </w:p>
    <w:p w14:paraId="31012364" w14:textId="77777777" w:rsidR="00A202BB" w:rsidRDefault="00A202BB" w:rsidP="00993A1D">
      <w:pPr>
        <w:spacing w:after="160" w:line="360" w:lineRule="auto"/>
        <w:rPr>
          <w:rFonts w:cs="Arial"/>
          <w:i/>
          <w:iCs/>
          <w:sz w:val="22"/>
          <w:szCs w:val="22"/>
        </w:rPr>
      </w:pPr>
    </w:p>
    <w:p w14:paraId="57244A1F" w14:textId="6BACAB80" w:rsidR="003C590B" w:rsidRPr="00993A1D" w:rsidRDefault="004A1AF7" w:rsidP="00993A1D">
      <w:pPr>
        <w:spacing w:after="160" w:line="360" w:lineRule="auto"/>
        <w:jc w:val="right"/>
        <w:rPr>
          <w:rFonts w:cs="Arial"/>
          <w:sz w:val="22"/>
          <w:szCs w:val="22"/>
        </w:rPr>
      </w:pPr>
      <w:r w:rsidRPr="00993A1D">
        <w:rPr>
          <w:rFonts w:cs="Arial"/>
          <w:i/>
          <w:iCs/>
          <w:sz w:val="22"/>
          <w:szCs w:val="22"/>
        </w:rPr>
        <w:t xml:space="preserve">Załącznik nr </w:t>
      </w:r>
      <w:r w:rsidR="00C153CF">
        <w:rPr>
          <w:rFonts w:cs="Arial"/>
          <w:i/>
          <w:iCs/>
          <w:sz w:val="22"/>
          <w:szCs w:val="22"/>
        </w:rPr>
        <w:t>3</w:t>
      </w:r>
      <w:r w:rsidRPr="00993A1D">
        <w:rPr>
          <w:rFonts w:cs="Arial"/>
          <w:i/>
          <w:iCs/>
          <w:sz w:val="22"/>
          <w:szCs w:val="22"/>
        </w:rPr>
        <w:t xml:space="preserve"> do Zaproszenia do składania ofert</w:t>
      </w:r>
    </w:p>
    <w:p w14:paraId="647F34B0" w14:textId="759C0132" w:rsidR="00993A1D" w:rsidRPr="00993A1D" w:rsidRDefault="004A1AF7" w:rsidP="00993A1D">
      <w:pPr>
        <w:spacing w:after="160" w:line="360" w:lineRule="auto"/>
        <w:jc w:val="right"/>
        <w:rPr>
          <w:rFonts w:cs="Arial"/>
          <w:sz w:val="22"/>
          <w:szCs w:val="22"/>
        </w:rPr>
      </w:pPr>
      <w:r w:rsidRPr="00993A1D">
        <w:rPr>
          <w:rFonts w:cs="Arial"/>
          <w:sz w:val="22"/>
          <w:szCs w:val="22"/>
        </w:rPr>
        <w:t>…………………, dnia ……………</w:t>
      </w:r>
    </w:p>
    <w:p w14:paraId="25DF67AC" w14:textId="436AA1DF" w:rsidR="004A1AF7" w:rsidRPr="00993A1D" w:rsidRDefault="004A1AF7" w:rsidP="004A1AF7">
      <w:pPr>
        <w:keepNext/>
        <w:tabs>
          <w:tab w:val="left" w:pos="5742"/>
        </w:tabs>
        <w:ind w:left="4253"/>
        <w:outlineLvl w:val="0"/>
        <w:rPr>
          <w:rFonts w:cs="Arial"/>
          <w:b/>
          <w:sz w:val="22"/>
          <w:szCs w:val="22"/>
        </w:rPr>
      </w:pPr>
      <w:r w:rsidRPr="00993A1D">
        <w:rPr>
          <w:rFonts w:cs="Arial"/>
          <w:b/>
          <w:sz w:val="22"/>
          <w:szCs w:val="22"/>
        </w:rPr>
        <w:t>Centrum Zasobów Cyberprzestrzeni SZ</w:t>
      </w:r>
    </w:p>
    <w:p w14:paraId="151F120F" w14:textId="77777777" w:rsidR="00694EB8" w:rsidRPr="00993A1D" w:rsidRDefault="004A1AF7" w:rsidP="00694EB8">
      <w:pPr>
        <w:ind w:left="4253"/>
        <w:rPr>
          <w:rFonts w:cs="Arial"/>
          <w:b/>
          <w:bCs/>
          <w:sz w:val="22"/>
          <w:szCs w:val="22"/>
        </w:rPr>
      </w:pPr>
      <w:r w:rsidRPr="00993A1D">
        <w:rPr>
          <w:rFonts w:cs="Arial"/>
          <w:b/>
          <w:bCs/>
          <w:sz w:val="22"/>
          <w:szCs w:val="22"/>
        </w:rPr>
        <w:t>ul. Żwirki i Wigury 9/13</w:t>
      </w:r>
    </w:p>
    <w:p w14:paraId="6A57939D" w14:textId="62272754" w:rsidR="00993A1D" w:rsidRPr="00993A1D" w:rsidRDefault="004A1AF7" w:rsidP="00993A1D">
      <w:pPr>
        <w:ind w:left="4253"/>
        <w:rPr>
          <w:rFonts w:cs="Arial"/>
          <w:b/>
          <w:bCs/>
          <w:sz w:val="22"/>
          <w:szCs w:val="22"/>
        </w:rPr>
      </w:pPr>
      <w:r w:rsidRPr="00993A1D">
        <w:rPr>
          <w:rFonts w:cs="Arial"/>
          <w:b/>
          <w:bCs/>
          <w:sz w:val="22"/>
          <w:szCs w:val="22"/>
        </w:rPr>
        <w:t xml:space="preserve">00-909 Warszawa </w:t>
      </w:r>
    </w:p>
    <w:p w14:paraId="6FC3E7B8" w14:textId="77777777" w:rsidR="004A1AF7" w:rsidRPr="00993A1D" w:rsidRDefault="004A1AF7" w:rsidP="004A1AF7">
      <w:pPr>
        <w:shd w:val="clear" w:color="auto" w:fill="DEEAF6" w:themeFill="accent5" w:themeFillTint="33"/>
        <w:jc w:val="center"/>
        <w:rPr>
          <w:rFonts w:cs="Arial"/>
          <w:b/>
          <w:bCs/>
          <w:iCs/>
          <w:sz w:val="22"/>
          <w:szCs w:val="22"/>
        </w:rPr>
      </w:pPr>
      <w:r w:rsidRPr="00993A1D">
        <w:rPr>
          <w:rFonts w:cs="Arial"/>
          <w:b/>
          <w:bCs/>
          <w:iCs/>
          <w:sz w:val="22"/>
          <w:szCs w:val="22"/>
        </w:rPr>
        <w:t>Wstępne oświadczenie/Oświadczenie</w:t>
      </w:r>
    </w:p>
    <w:p w14:paraId="36526FF9" w14:textId="718929D5" w:rsidR="00993A1D" w:rsidRPr="001F0D91" w:rsidRDefault="004A1AF7" w:rsidP="001F0D91">
      <w:pPr>
        <w:shd w:val="clear" w:color="auto" w:fill="DEEAF6" w:themeFill="accent5" w:themeFillTint="33"/>
        <w:jc w:val="center"/>
        <w:rPr>
          <w:rFonts w:cs="Arial"/>
          <w:b/>
          <w:bCs/>
          <w:iCs/>
          <w:sz w:val="22"/>
          <w:szCs w:val="22"/>
        </w:rPr>
      </w:pPr>
      <w:r w:rsidRPr="00993A1D">
        <w:rPr>
          <w:rFonts w:cs="Arial"/>
          <w:b/>
          <w:bCs/>
          <w:iCs/>
          <w:sz w:val="22"/>
          <w:szCs w:val="22"/>
        </w:rPr>
        <w:t xml:space="preserve">o niepodleganiu/podleganiu wykluczeniu </w:t>
      </w:r>
      <w:r w:rsidRPr="00993A1D">
        <w:rPr>
          <w:rFonts w:cs="Arial"/>
          <w:b/>
          <w:bCs/>
          <w:sz w:val="22"/>
          <w:szCs w:val="22"/>
        </w:rPr>
        <w:t xml:space="preserve">na podstawie art. 7 ust. 1 ustawy </w:t>
      </w:r>
      <w:r w:rsidR="00C14C7C" w:rsidRPr="00993A1D">
        <w:rPr>
          <w:rFonts w:cs="Arial"/>
          <w:b/>
          <w:bCs/>
          <w:sz w:val="22"/>
          <w:szCs w:val="22"/>
        </w:rPr>
        <w:br/>
      </w:r>
      <w:r w:rsidRPr="00993A1D">
        <w:rPr>
          <w:rFonts w:cs="Arial"/>
          <w:b/>
          <w:bCs/>
          <w:sz w:val="22"/>
          <w:szCs w:val="22"/>
        </w:rPr>
        <w:t>o szczególnych rozwiązaniach w zakresie przeciwdziałania wspieraniu agresji na Ukrainę oraz służących ochronie bezpieczeństwa narodowego (Dz. U. z 202</w:t>
      </w:r>
      <w:r w:rsidR="00C153CF">
        <w:rPr>
          <w:rFonts w:cs="Arial"/>
          <w:b/>
          <w:bCs/>
          <w:sz w:val="22"/>
          <w:szCs w:val="22"/>
        </w:rPr>
        <w:t>5</w:t>
      </w:r>
      <w:r w:rsidRPr="00993A1D">
        <w:rPr>
          <w:rFonts w:cs="Arial"/>
          <w:b/>
          <w:bCs/>
          <w:sz w:val="22"/>
          <w:szCs w:val="22"/>
        </w:rPr>
        <w:t xml:space="preserve"> r., poz. </w:t>
      </w:r>
      <w:r w:rsidR="00C153CF">
        <w:rPr>
          <w:rFonts w:cs="Arial"/>
          <w:b/>
          <w:bCs/>
          <w:sz w:val="22"/>
          <w:szCs w:val="22"/>
        </w:rPr>
        <w:t>514</w:t>
      </w:r>
      <w:r w:rsidRPr="00993A1D">
        <w:rPr>
          <w:rFonts w:cs="Arial"/>
          <w:b/>
          <w:bCs/>
          <w:sz w:val="22"/>
          <w:szCs w:val="22"/>
        </w:rPr>
        <w:t>).</w:t>
      </w:r>
    </w:p>
    <w:p w14:paraId="5EB86EA5" w14:textId="67D1523F" w:rsidR="005A4310" w:rsidRPr="001F0D91" w:rsidRDefault="004A1AF7" w:rsidP="001F0D91">
      <w:pPr>
        <w:spacing w:after="120"/>
        <w:jc w:val="both"/>
        <w:rPr>
          <w:rFonts w:cs="Arial"/>
          <w:sz w:val="22"/>
          <w:szCs w:val="22"/>
        </w:rPr>
      </w:pPr>
      <w:r w:rsidRPr="00993A1D">
        <w:rPr>
          <w:b/>
          <w:iCs/>
          <w:sz w:val="22"/>
          <w:szCs w:val="22"/>
        </w:rPr>
        <w:t xml:space="preserve">Przystępując do postępowania na: </w:t>
      </w:r>
      <w:r w:rsidR="00060A3D">
        <w:rPr>
          <w:b/>
          <w:iCs/>
          <w:sz w:val="22"/>
          <w:szCs w:val="22"/>
        </w:rPr>
        <w:t>Świadczenie usługi</w:t>
      </w:r>
      <w:r w:rsidR="00607B8C">
        <w:rPr>
          <w:b/>
          <w:iCs/>
          <w:sz w:val="22"/>
          <w:szCs w:val="22"/>
        </w:rPr>
        <w:t xml:space="preserve"> stacjonarnego</w:t>
      </w:r>
      <w:r w:rsidR="00534394">
        <w:rPr>
          <w:b/>
          <w:iCs/>
          <w:sz w:val="22"/>
          <w:szCs w:val="22"/>
        </w:rPr>
        <w:t xml:space="preserve"> dostępu do sieci </w:t>
      </w:r>
      <w:r w:rsidR="00060A3D">
        <w:rPr>
          <w:b/>
          <w:iCs/>
          <w:sz w:val="22"/>
          <w:szCs w:val="22"/>
        </w:rPr>
        <w:t>Internet</w:t>
      </w:r>
      <w:r w:rsidR="00607B8C">
        <w:rPr>
          <w:b/>
          <w:iCs/>
          <w:sz w:val="22"/>
          <w:szCs w:val="22"/>
        </w:rPr>
        <w:t xml:space="preserve"> </w:t>
      </w:r>
      <w:r w:rsidR="00060A3D">
        <w:rPr>
          <w:b/>
          <w:iCs/>
          <w:sz w:val="22"/>
          <w:szCs w:val="22"/>
        </w:rPr>
        <w:t xml:space="preserve">500/500 </w:t>
      </w:r>
      <w:proofErr w:type="spellStart"/>
      <w:r w:rsidR="00060A3D">
        <w:rPr>
          <w:b/>
          <w:iCs/>
          <w:sz w:val="22"/>
          <w:szCs w:val="22"/>
        </w:rPr>
        <w:t>Mbit</w:t>
      </w:r>
      <w:proofErr w:type="spellEnd"/>
      <w:r w:rsidR="00060A3D">
        <w:rPr>
          <w:b/>
          <w:iCs/>
          <w:sz w:val="22"/>
          <w:szCs w:val="22"/>
        </w:rPr>
        <w:t>/</w:t>
      </w:r>
      <w:proofErr w:type="gramStart"/>
      <w:r w:rsidR="00060A3D">
        <w:rPr>
          <w:b/>
          <w:iCs/>
          <w:sz w:val="22"/>
          <w:szCs w:val="22"/>
        </w:rPr>
        <w:t>s</w:t>
      </w:r>
      <w:r w:rsidR="009F7DA4" w:rsidRPr="001F0D91">
        <w:rPr>
          <w:b/>
          <w:bCs/>
          <w:sz w:val="22"/>
          <w:szCs w:val="22"/>
        </w:rPr>
        <w:t xml:space="preserve">  –</w:t>
      </w:r>
      <w:proofErr w:type="gramEnd"/>
      <w:r w:rsidR="009F7DA4" w:rsidRPr="001F0D91">
        <w:rPr>
          <w:b/>
          <w:bCs/>
          <w:sz w:val="22"/>
          <w:szCs w:val="22"/>
        </w:rPr>
        <w:t xml:space="preserve"> nr sprawy 281</w:t>
      </w:r>
      <w:r w:rsidR="00E832A0">
        <w:rPr>
          <w:b/>
          <w:bCs/>
          <w:sz w:val="22"/>
          <w:szCs w:val="22"/>
        </w:rPr>
        <w:t>5</w:t>
      </w:r>
      <w:r w:rsidR="009F7DA4" w:rsidRPr="001F0D91">
        <w:rPr>
          <w:b/>
          <w:bCs/>
          <w:sz w:val="22"/>
          <w:szCs w:val="22"/>
        </w:rPr>
        <w:t>.</w:t>
      </w:r>
      <w:r w:rsidR="00E832A0">
        <w:rPr>
          <w:b/>
          <w:bCs/>
          <w:sz w:val="22"/>
          <w:szCs w:val="22"/>
        </w:rPr>
        <w:t>7</w:t>
      </w:r>
      <w:r w:rsidR="009F7DA4" w:rsidRPr="001F0D91">
        <w:rPr>
          <w:b/>
          <w:bCs/>
          <w:sz w:val="22"/>
          <w:szCs w:val="22"/>
        </w:rPr>
        <w:t>.202</w:t>
      </w:r>
      <w:r w:rsidR="00E832A0">
        <w:rPr>
          <w:b/>
          <w:bCs/>
          <w:sz w:val="22"/>
          <w:szCs w:val="22"/>
        </w:rPr>
        <w:t>6</w:t>
      </w:r>
      <w:r w:rsidR="009F7DA4" w:rsidRPr="001F0D91">
        <w:rPr>
          <w:b/>
          <w:bCs/>
          <w:sz w:val="22"/>
          <w:szCs w:val="22"/>
        </w:rPr>
        <w:t>.</w:t>
      </w:r>
      <w:r w:rsidR="00E832A0">
        <w:rPr>
          <w:b/>
          <w:bCs/>
          <w:sz w:val="22"/>
          <w:szCs w:val="22"/>
        </w:rPr>
        <w:t>AF</w:t>
      </w:r>
    </w:p>
    <w:p w14:paraId="3ABD8BF2" w14:textId="64798B94" w:rsidR="004A1AF7" w:rsidRPr="00993A1D" w:rsidRDefault="004A1AF7" w:rsidP="005A4310">
      <w:pPr>
        <w:spacing w:before="120" w:after="120"/>
        <w:jc w:val="both"/>
        <w:rPr>
          <w:rFonts w:cs="Arial"/>
          <w:bCs/>
          <w:sz w:val="22"/>
          <w:szCs w:val="22"/>
        </w:rPr>
      </w:pPr>
      <w:r w:rsidRPr="00993A1D">
        <w:rPr>
          <w:rFonts w:cs="Arial"/>
          <w:bCs/>
          <w:sz w:val="22"/>
          <w:szCs w:val="22"/>
        </w:rPr>
        <w:t>Ja (my) niżej podpisany(ni)………………………………………………………………</w:t>
      </w:r>
      <w:proofErr w:type="gramStart"/>
      <w:r w:rsidRPr="00993A1D">
        <w:rPr>
          <w:rFonts w:cs="Arial"/>
          <w:bCs/>
          <w:sz w:val="22"/>
          <w:szCs w:val="22"/>
        </w:rPr>
        <w:t>…….</w:t>
      </w:r>
      <w:proofErr w:type="gramEnd"/>
      <w:r w:rsidRPr="00993A1D">
        <w:rPr>
          <w:rFonts w:cs="Arial"/>
          <w:bCs/>
          <w:sz w:val="22"/>
          <w:szCs w:val="22"/>
        </w:rPr>
        <w:t>.</w:t>
      </w:r>
    </w:p>
    <w:p w14:paraId="14AEA838" w14:textId="77777777" w:rsidR="004A1AF7" w:rsidRPr="00993A1D" w:rsidRDefault="004A1AF7" w:rsidP="004A1AF7">
      <w:pPr>
        <w:spacing w:before="120" w:line="257" w:lineRule="auto"/>
        <w:ind w:right="6"/>
        <w:rPr>
          <w:rFonts w:cs="Arial"/>
          <w:bCs/>
          <w:sz w:val="22"/>
          <w:szCs w:val="22"/>
        </w:rPr>
      </w:pPr>
      <w:r w:rsidRPr="00993A1D">
        <w:rPr>
          <w:rFonts w:cs="Arial"/>
          <w:bCs/>
          <w:sz w:val="22"/>
          <w:szCs w:val="22"/>
        </w:rPr>
        <w:t xml:space="preserve">Działając w imieniu i na </w:t>
      </w:r>
      <w:proofErr w:type="gramStart"/>
      <w:r w:rsidRPr="00993A1D">
        <w:rPr>
          <w:rFonts w:cs="Arial"/>
          <w:bCs/>
          <w:sz w:val="22"/>
          <w:szCs w:val="22"/>
        </w:rPr>
        <w:t>rzecz:…</w:t>
      </w:r>
      <w:proofErr w:type="gramEnd"/>
      <w:r w:rsidRPr="00993A1D">
        <w:rPr>
          <w:rFonts w:cs="Arial"/>
          <w:bCs/>
          <w:sz w:val="22"/>
          <w:szCs w:val="22"/>
        </w:rPr>
        <w:t>………………………………………</w:t>
      </w:r>
      <w:proofErr w:type="gramStart"/>
      <w:r w:rsidRPr="00993A1D">
        <w:rPr>
          <w:rFonts w:cs="Arial"/>
          <w:bCs/>
          <w:sz w:val="22"/>
          <w:szCs w:val="22"/>
        </w:rPr>
        <w:t>…….</w:t>
      </w:r>
      <w:proofErr w:type="gramEnd"/>
      <w:r w:rsidRPr="00993A1D">
        <w:rPr>
          <w:rFonts w:cs="Arial"/>
          <w:bCs/>
          <w:sz w:val="22"/>
          <w:szCs w:val="22"/>
        </w:rPr>
        <w:t>………………….</w:t>
      </w:r>
    </w:p>
    <w:p w14:paraId="0B783600" w14:textId="3ED4C16C" w:rsidR="004A1AF7" w:rsidRPr="002D346E" w:rsidRDefault="004A1AF7" w:rsidP="004A1AF7">
      <w:pPr>
        <w:spacing w:after="160" w:line="256" w:lineRule="auto"/>
        <w:jc w:val="center"/>
        <w:rPr>
          <w:rFonts w:cs="Arial"/>
          <w:i/>
          <w:sz w:val="16"/>
          <w:szCs w:val="16"/>
        </w:rPr>
      </w:pPr>
      <w:r w:rsidRPr="002D346E">
        <w:rPr>
          <w:rFonts w:cs="Arial"/>
          <w:bCs/>
          <w:sz w:val="16"/>
          <w:szCs w:val="16"/>
        </w:rPr>
        <w:t xml:space="preserve">                                            </w:t>
      </w:r>
      <w:r w:rsidRPr="002D346E">
        <w:rPr>
          <w:rFonts w:cs="Arial"/>
          <w:i/>
          <w:sz w:val="16"/>
          <w:szCs w:val="16"/>
        </w:rPr>
        <w:t>(pełna nazwa/firma, adres, w zależności od podmiotu: NIP/PESEL, KRS/</w:t>
      </w:r>
      <w:proofErr w:type="spellStart"/>
      <w:r w:rsidRPr="002D346E">
        <w:rPr>
          <w:rFonts w:cs="Arial"/>
          <w:i/>
          <w:sz w:val="16"/>
          <w:szCs w:val="16"/>
        </w:rPr>
        <w:t>CeiDG</w:t>
      </w:r>
      <w:proofErr w:type="spellEnd"/>
      <w:r w:rsidRPr="002D346E">
        <w:rPr>
          <w:rFonts w:cs="Arial"/>
          <w:i/>
          <w:sz w:val="16"/>
          <w:szCs w:val="16"/>
        </w:rPr>
        <w:t>)</w:t>
      </w:r>
    </w:p>
    <w:p w14:paraId="1DBC66AF" w14:textId="77777777" w:rsidR="004A1AF7" w:rsidRPr="00993A1D" w:rsidRDefault="004A1AF7" w:rsidP="004A1AF7">
      <w:pPr>
        <w:spacing w:after="120"/>
        <w:textAlignment w:val="baseline"/>
        <w:rPr>
          <w:rFonts w:cs="Arial"/>
          <w:sz w:val="22"/>
          <w:szCs w:val="22"/>
        </w:rPr>
      </w:pPr>
      <w:r w:rsidRPr="00993A1D">
        <w:rPr>
          <w:rFonts w:cs="Arial"/>
          <w:sz w:val="22"/>
          <w:szCs w:val="22"/>
        </w:rPr>
        <w:t xml:space="preserve">Oświadczam, że na dzień składania </w:t>
      </w:r>
      <w:proofErr w:type="gramStart"/>
      <w:r w:rsidRPr="00993A1D">
        <w:rPr>
          <w:rFonts w:cs="Arial"/>
          <w:sz w:val="22"/>
          <w:szCs w:val="22"/>
        </w:rPr>
        <w:t>ofert :</w:t>
      </w:r>
      <w:proofErr w:type="gramEnd"/>
      <w:r w:rsidRPr="00993A1D">
        <w:rPr>
          <w:rFonts w:cs="Arial"/>
          <w:sz w:val="22"/>
          <w:szCs w:val="22"/>
        </w:rPr>
        <w:t> </w:t>
      </w:r>
    </w:p>
    <w:p w14:paraId="5FBC0264" w14:textId="75589763" w:rsidR="004A1AF7" w:rsidRPr="00993A1D" w:rsidRDefault="004A1AF7" w:rsidP="004A1AF7">
      <w:pPr>
        <w:spacing w:after="120"/>
        <w:ind w:left="270" w:hanging="270"/>
        <w:jc w:val="both"/>
        <w:textAlignment w:val="baseline"/>
        <w:rPr>
          <w:rFonts w:cs="Arial"/>
          <w:sz w:val="22"/>
          <w:szCs w:val="22"/>
        </w:rPr>
      </w:pPr>
      <w:r w:rsidRPr="00993A1D">
        <w:rPr>
          <w:rFonts w:ascii="Segoe UI Symbol" w:hAnsi="Segoe UI Symbol" w:cs="Segoe UI Symbol"/>
          <w:b/>
          <w:bCs/>
          <w:color w:val="0070C0"/>
          <w:sz w:val="22"/>
          <w:szCs w:val="22"/>
        </w:rPr>
        <w:t>☐</w:t>
      </w:r>
      <w:r w:rsidRPr="00993A1D">
        <w:rPr>
          <w:rFonts w:cs="Arial"/>
          <w:b/>
          <w:bCs/>
          <w:color w:val="0070C0"/>
          <w:sz w:val="22"/>
          <w:szCs w:val="22"/>
        </w:rPr>
        <w:t xml:space="preserve"> </w:t>
      </w:r>
      <w:r w:rsidRPr="00993A1D">
        <w:rPr>
          <w:rFonts w:cs="Arial"/>
          <w:color w:val="FF0000"/>
          <w:sz w:val="22"/>
          <w:szCs w:val="22"/>
        </w:rPr>
        <w:t>*</w:t>
      </w:r>
      <w:r w:rsidRPr="00993A1D">
        <w:rPr>
          <w:rFonts w:cs="Arial"/>
          <w:b/>
          <w:bCs/>
          <w:color w:val="0070C0"/>
          <w:sz w:val="22"/>
          <w:szCs w:val="22"/>
          <w:u w:val="single"/>
        </w:rPr>
        <w:t>nie podlegam wykluczeniu</w:t>
      </w:r>
      <w:r w:rsidRPr="00993A1D">
        <w:rPr>
          <w:rFonts w:cs="Arial"/>
          <w:color w:val="0070C0"/>
          <w:sz w:val="22"/>
          <w:szCs w:val="22"/>
        </w:rPr>
        <w:t xml:space="preserve"> </w:t>
      </w:r>
      <w:r w:rsidRPr="00993A1D">
        <w:rPr>
          <w:rFonts w:cs="Arial"/>
          <w:color w:val="000000"/>
          <w:sz w:val="22"/>
          <w:szCs w:val="22"/>
        </w:rPr>
        <w:t>z postępowania na podstawie art.  7 ust. 1 ustawy z dnia 13 kwietnia 2022 r.</w:t>
      </w:r>
      <w:r w:rsidRPr="00993A1D">
        <w:rPr>
          <w:rFonts w:cs="Arial"/>
          <w:i/>
          <w:iCs/>
          <w:color w:val="000000"/>
          <w:sz w:val="22"/>
          <w:szCs w:val="22"/>
        </w:rPr>
        <w:t xml:space="preserve"> </w:t>
      </w:r>
      <w:r w:rsidRPr="00993A1D">
        <w:rPr>
          <w:rFonts w:cs="Arial"/>
          <w:color w:val="000000"/>
          <w:sz w:val="22"/>
          <w:szCs w:val="22"/>
        </w:rPr>
        <w:t>o szczególnych rozwiązaniach w zakresie przeciwdziałania wspieraniu agresji na Ukrainę oraz służących ochronie bezpieczeństwa narodowego</w:t>
      </w:r>
      <w:r w:rsidRPr="00993A1D">
        <w:rPr>
          <w:rFonts w:cs="Arial"/>
          <w:i/>
          <w:iCs/>
          <w:color w:val="000000"/>
          <w:sz w:val="22"/>
          <w:szCs w:val="22"/>
        </w:rPr>
        <w:t xml:space="preserve"> (Dz. U. poz. </w:t>
      </w:r>
      <w:r w:rsidR="00700A67">
        <w:rPr>
          <w:rFonts w:cs="Arial"/>
          <w:i/>
          <w:iCs/>
          <w:color w:val="000000"/>
          <w:sz w:val="22"/>
          <w:szCs w:val="22"/>
        </w:rPr>
        <w:t>514</w:t>
      </w:r>
      <w:r w:rsidRPr="00993A1D">
        <w:rPr>
          <w:rFonts w:cs="Arial"/>
          <w:i/>
          <w:iCs/>
          <w:color w:val="000000"/>
          <w:sz w:val="22"/>
          <w:szCs w:val="22"/>
        </w:rPr>
        <w:t>).</w:t>
      </w:r>
      <w:r w:rsidRPr="00993A1D">
        <w:rPr>
          <w:rFonts w:cs="Arial"/>
          <w:color w:val="000000"/>
          <w:sz w:val="22"/>
          <w:szCs w:val="22"/>
        </w:rPr>
        <w:t> </w:t>
      </w:r>
    </w:p>
    <w:p w14:paraId="4AB4A6B8" w14:textId="1DB979BF" w:rsidR="004A1AF7" w:rsidRPr="00993A1D" w:rsidRDefault="004A1AF7" w:rsidP="004A1AF7">
      <w:pPr>
        <w:spacing w:after="120"/>
        <w:ind w:left="420" w:hanging="420"/>
        <w:jc w:val="both"/>
        <w:textAlignment w:val="baseline"/>
        <w:rPr>
          <w:rFonts w:cs="Arial"/>
          <w:sz w:val="22"/>
          <w:szCs w:val="22"/>
        </w:rPr>
      </w:pPr>
      <w:proofErr w:type="gramStart"/>
      <w:r w:rsidRPr="00993A1D">
        <w:rPr>
          <w:rFonts w:ascii="Segoe UI Symbol" w:hAnsi="Segoe UI Symbol" w:cs="Segoe UI Symbol"/>
          <w:b/>
          <w:bCs/>
          <w:color w:val="0070C0"/>
          <w:sz w:val="22"/>
          <w:szCs w:val="22"/>
        </w:rPr>
        <w:t>☐</w:t>
      </w:r>
      <w:r w:rsidRPr="00993A1D">
        <w:rPr>
          <w:rFonts w:cs="Arial"/>
          <w:b/>
          <w:bCs/>
          <w:color w:val="0070C0"/>
          <w:sz w:val="22"/>
          <w:szCs w:val="22"/>
        </w:rPr>
        <w:t xml:space="preserve">  </w:t>
      </w:r>
      <w:r w:rsidRPr="00993A1D">
        <w:rPr>
          <w:rFonts w:cs="Arial"/>
          <w:color w:val="FF0000"/>
          <w:sz w:val="22"/>
          <w:szCs w:val="22"/>
        </w:rPr>
        <w:t>*</w:t>
      </w:r>
      <w:proofErr w:type="gramEnd"/>
      <w:r w:rsidRPr="00993A1D">
        <w:rPr>
          <w:rFonts w:cs="Arial"/>
          <w:b/>
          <w:bCs/>
          <w:color w:val="0070C0"/>
          <w:sz w:val="22"/>
          <w:szCs w:val="22"/>
          <w:u w:val="single"/>
        </w:rPr>
        <w:t>podlegam wykluczeniu</w:t>
      </w:r>
      <w:r w:rsidRPr="00993A1D">
        <w:rPr>
          <w:rFonts w:cs="Arial"/>
          <w:color w:val="0070C0"/>
          <w:sz w:val="22"/>
          <w:szCs w:val="22"/>
        </w:rPr>
        <w:t xml:space="preserve"> </w:t>
      </w:r>
      <w:r w:rsidRPr="00993A1D">
        <w:rPr>
          <w:rFonts w:cs="Arial"/>
          <w:color w:val="000000"/>
          <w:sz w:val="22"/>
          <w:szCs w:val="22"/>
        </w:rPr>
        <w:t>z postępowania na podstawie art.  7 ust. 1 ustawy z dnia 13 kwietnia 2022 r.</w:t>
      </w:r>
      <w:r w:rsidRPr="00993A1D">
        <w:rPr>
          <w:rFonts w:cs="Arial"/>
          <w:i/>
          <w:iCs/>
          <w:color w:val="000000"/>
          <w:sz w:val="22"/>
          <w:szCs w:val="22"/>
        </w:rPr>
        <w:t xml:space="preserve"> </w:t>
      </w:r>
      <w:r w:rsidRPr="00993A1D">
        <w:rPr>
          <w:rFonts w:cs="Arial"/>
          <w:color w:val="000000"/>
          <w:sz w:val="22"/>
          <w:szCs w:val="22"/>
        </w:rPr>
        <w:t>o szczególnych rozwiązaniach w zakresie przeciwdziałania wspieraniu agresji na Ukrainę oraz służących ochronie bezpieczeństwa narodowego</w:t>
      </w:r>
      <w:r w:rsidRPr="00993A1D">
        <w:rPr>
          <w:rFonts w:cs="Arial"/>
          <w:i/>
          <w:iCs/>
          <w:color w:val="000000"/>
          <w:sz w:val="22"/>
          <w:szCs w:val="22"/>
        </w:rPr>
        <w:t xml:space="preserve"> (Dz. U. poz. </w:t>
      </w:r>
      <w:r w:rsidR="00700A67">
        <w:rPr>
          <w:rFonts w:cs="Arial"/>
          <w:i/>
          <w:iCs/>
          <w:color w:val="000000"/>
          <w:sz w:val="22"/>
          <w:szCs w:val="22"/>
        </w:rPr>
        <w:t>514</w:t>
      </w:r>
      <w:r w:rsidRPr="00993A1D">
        <w:rPr>
          <w:rFonts w:cs="Arial"/>
          <w:i/>
          <w:iCs/>
          <w:color w:val="000000"/>
          <w:sz w:val="22"/>
          <w:szCs w:val="22"/>
        </w:rPr>
        <w:t>)</w:t>
      </w:r>
      <w:r w:rsidRPr="00993A1D">
        <w:rPr>
          <w:rFonts w:cs="Arial"/>
          <w:i/>
          <w:iCs/>
          <w:color w:val="000000"/>
          <w:sz w:val="22"/>
          <w:szCs w:val="22"/>
          <w:vertAlign w:val="superscript"/>
        </w:rPr>
        <w:t>1</w:t>
      </w:r>
      <w:r w:rsidRPr="00993A1D">
        <w:rPr>
          <w:rFonts w:cs="Arial"/>
          <w:i/>
          <w:iCs/>
          <w:color w:val="000000"/>
          <w:sz w:val="22"/>
          <w:szCs w:val="22"/>
        </w:rPr>
        <w:t xml:space="preserve"> </w:t>
      </w:r>
      <w:r w:rsidRPr="00993A1D">
        <w:rPr>
          <w:rFonts w:cs="Arial"/>
          <w:sz w:val="22"/>
          <w:szCs w:val="22"/>
        </w:rPr>
        <w:t>z uwagi na wystąpienie okoliczności: </w:t>
      </w:r>
    </w:p>
    <w:p w14:paraId="0F6CCC5E" w14:textId="08B9A34C" w:rsidR="004A1AF7" w:rsidRPr="00993A1D" w:rsidRDefault="004A1AF7" w:rsidP="004A1AF7">
      <w:pPr>
        <w:spacing w:after="120"/>
        <w:ind w:left="851" w:hanging="421"/>
        <w:jc w:val="both"/>
        <w:textAlignment w:val="baseline"/>
        <w:rPr>
          <w:rFonts w:cs="Arial"/>
          <w:sz w:val="22"/>
          <w:szCs w:val="22"/>
        </w:rPr>
      </w:pPr>
      <w:r w:rsidRPr="00993A1D">
        <w:rPr>
          <w:rFonts w:ascii="Segoe UI Symbol" w:hAnsi="Segoe UI Symbol" w:cs="Segoe UI Symbol"/>
          <w:b/>
          <w:bCs/>
          <w:color w:val="0070C0"/>
          <w:sz w:val="22"/>
          <w:szCs w:val="22"/>
        </w:rPr>
        <w:t>☐</w:t>
      </w:r>
      <w:r w:rsidRPr="00993A1D">
        <w:rPr>
          <w:rFonts w:cs="Arial"/>
          <w:color w:val="0070C0"/>
          <w:sz w:val="22"/>
          <w:szCs w:val="22"/>
        </w:rPr>
        <w:t xml:space="preserve">   </w:t>
      </w:r>
      <w:r w:rsidRPr="00993A1D">
        <w:rPr>
          <w:rFonts w:cs="Arial"/>
          <w:sz w:val="22"/>
          <w:szCs w:val="22"/>
        </w:rPr>
        <w:t xml:space="preserve">Wykonawca jest wymieniony w wykazach określonego w rozporządzeniu 765/2006 </w:t>
      </w:r>
      <w:r w:rsidR="00C14C7C" w:rsidRPr="00993A1D">
        <w:rPr>
          <w:rFonts w:cs="Arial"/>
          <w:sz w:val="22"/>
          <w:szCs w:val="22"/>
        </w:rPr>
        <w:br/>
      </w:r>
      <w:r w:rsidRPr="00993A1D">
        <w:rPr>
          <w:rFonts w:cs="Arial"/>
          <w:sz w:val="22"/>
          <w:szCs w:val="22"/>
        </w:rPr>
        <w:t>i rozporządzeniu 269/2014 albo wpisanego na listę na podstawie decyzji w sprawie wpisu na listę rozstrzygającej o zastosowaniu środka, o którym mowa w art. 1 pkt. 3 (ustawy jak powyżej</w:t>
      </w:r>
      <w:proofErr w:type="gramStart"/>
      <w:r w:rsidRPr="00993A1D">
        <w:rPr>
          <w:rFonts w:cs="Arial"/>
          <w:sz w:val="22"/>
          <w:szCs w:val="22"/>
        </w:rPr>
        <w:t>);</w:t>
      </w:r>
      <w:r w:rsidRPr="00993A1D">
        <w:rPr>
          <w:rFonts w:cs="Arial"/>
          <w:color w:val="FF0000"/>
          <w:sz w:val="22"/>
          <w:szCs w:val="22"/>
        </w:rPr>
        <w:t>*</w:t>
      </w:r>
      <w:proofErr w:type="gramEnd"/>
      <w:r w:rsidRPr="00993A1D">
        <w:rPr>
          <w:rFonts w:cs="Arial"/>
          <w:color w:val="FF0000"/>
          <w:sz w:val="22"/>
          <w:szCs w:val="22"/>
        </w:rPr>
        <w:t> </w:t>
      </w:r>
    </w:p>
    <w:p w14:paraId="5BE8FEB9" w14:textId="51F6FF09" w:rsidR="004A1AF7" w:rsidRPr="00993A1D" w:rsidRDefault="004A1AF7" w:rsidP="004A1AF7">
      <w:pPr>
        <w:spacing w:after="120"/>
        <w:ind w:left="851" w:hanging="416"/>
        <w:jc w:val="both"/>
        <w:textAlignment w:val="baseline"/>
        <w:rPr>
          <w:rFonts w:cs="Arial"/>
          <w:sz w:val="22"/>
          <w:szCs w:val="22"/>
        </w:rPr>
      </w:pPr>
      <w:r w:rsidRPr="00993A1D">
        <w:rPr>
          <w:rFonts w:ascii="Segoe UI Symbol" w:hAnsi="Segoe UI Symbol" w:cs="Segoe UI Symbol"/>
          <w:b/>
          <w:bCs/>
          <w:color w:val="0070C0"/>
          <w:sz w:val="22"/>
          <w:szCs w:val="22"/>
        </w:rPr>
        <w:t>☐</w:t>
      </w:r>
      <w:r w:rsidRPr="00993A1D">
        <w:rPr>
          <w:rFonts w:cs="Arial"/>
          <w:color w:val="0070C0"/>
          <w:sz w:val="22"/>
          <w:szCs w:val="22"/>
        </w:rPr>
        <w:t xml:space="preserve">   </w:t>
      </w:r>
      <w:r w:rsidRPr="00993A1D">
        <w:rPr>
          <w:rFonts w:cs="Arial"/>
          <w:sz w:val="22"/>
          <w:szCs w:val="22"/>
        </w:rPr>
        <w:t>beneficjentem rzeczywistym Wykonawcy w rozumieniu ustawy z dnia 1 marca 2018 r. o przeciwdziałaniu praniu pieniędzy oraz finansowaniu terroryzmu (Dz.U. z 202</w:t>
      </w:r>
      <w:r w:rsidR="00700A67">
        <w:rPr>
          <w:rFonts w:cs="Arial"/>
          <w:sz w:val="22"/>
          <w:szCs w:val="22"/>
        </w:rPr>
        <w:t>5</w:t>
      </w:r>
      <w:r w:rsidRPr="00993A1D">
        <w:rPr>
          <w:rFonts w:cs="Arial"/>
          <w:sz w:val="22"/>
          <w:szCs w:val="22"/>
        </w:rPr>
        <w:t xml:space="preserve"> r., poz. </w:t>
      </w:r>
      <w:r w:rsidR="00700A67">
        <w:rPr>
          <w:rFonts w:cs="Arial"/>
          <w:sz w:val="22"/>
          <w:szCs w:val="22"/>
        </w:rPr>
        <w:t>644</w:t>
      </w:r>
      <w:r w:rsidRPr="00993A1D">
        <w:rPr>
          <w:rFonts w:cs="Arial"/>
          <w:sz w:val="22"/>
          <w:szCs w:val="22"/>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w:t>
      </w:r>
      <w:r w:rsidR="00C14C7C" w:rsidRPr="00993A1D">
        <w:rPr>
          <w:rFonts w:cs="Arial"/>
          <w:sz w:val="22"/>
          <w:szCs w:val="22"/>
        </w:rPr>
        <w:t xml:space="preserve"> </w:t>
      </w:r>
      <w:r w:rsidRPr="00993A1D">
        <w:rPr>
          <w:rFonts w:cs="Arial"/>
          <w:sz w:val="22"/>
          <w:szCs w:val="22"/>
        </w:rPr>
        <w:t>o zastosowaniu środka, o którym mowa w art. 1 pkt 3;</w:t>
      </w:r>
      <w:r w:rsidRPr="00993A1D">
        <w:rPr>
          <w:rFonts w:cs="Arial"/>
          <w:color w:val="FF0000"/>
          <w:sz w:val="22"/>
          <w:szCs w:val="22"/>
        </w:rPr>
        <w:t>* </w:t>
      </w:r>
    </w:p>
    <w:p w14:paraId="1480F17A" w14:textId="6BEC9D09" w:rsidR="004A1AF7" w:rsidRPr="00993A1D" w:rsidRDefault="004A1AF7" w:rsidP="004A1AF7">
      <w:pPr>
        <w:spacing w:after="120"/>
        <w:ind w:left="851" w:hanging="420"/>
        <w:jc w:val="both"/>
        <w:textAlignment w:val="baseline"/>
        <w:rPr>
          <w:rFonts w:cs="Arial"/>
          <w:sz w:val="22"/>
          <w:szCs w:val="22"/>
        </w:rPr>
      </w:pPr>
      <w:r w:rsidRPr="00993A1D">
        <w:rPr>
          <w:rFonts w:ascii="Segoe UI Symbol" w:hAnsi="Segoe UI Symbol" w:cs="Segoe UI Symbol"/>
          <w:b/>
          <w:bCs/>
          <w:color w:val="0070C0"/>
          <w:sz w:val="22"/>
          <w:szCs w:val="22"/>
        </w:rPr>
        <w:t>☐</w:t>
      </w:r>
      <w:r w:rsidRPr="00993A1D">
        <w:rPr>
          <w:rFonts w:cs="Arial"/>
          <w:b/>
          <w:bCs/>
          <w:color w:val="0070C0"/>
          <w:sz w:val="22"/>
          <w:szCs w:val="22"/>
        </w:rPr>
        <w:t xml:space="preserve">   </w:t>
      </w:r>
      <w:r w:rsidRPr="00993A1D">
        <w:rPr>
          <w:rFonts w:cs="Arial"/>
          <w:sz w:val="22"/>
          <w:szCs w:val="22"/>
        </w:rPr>
        <w:t>jednostką dominującą Wykonawcy w rozumieniu art. 3 ust. 1 pkt 37 ustawy z dnia  </w:t>
      </w:r>
      <w:r w:rsidRPr="00993A1D">
        <w:rPr>
          <w:rFonts w:cs="Arial"/>
          <w:sz w:val="22"/>
          <w:szCs w:val="22"/>
        </w:rPr>
        <w:br/>
        <w:t>29 września 1994 r. o rachunkowości (Dz.U. z 202</w:t>
      </w:r>
      <w:r w:rsidR="00700A67">
        <w:rPr>
          <w:rFonts w:cs="Arial"/>
          <w:sz w:val="22"/>
          <w:szCs w:val="22"/>
        </w:rPr>
        <w:t>3</w:t>
      </w:r>
      <w:r w:rsidRPr="00993A1D">
        <w:rPr>
          <w:rFonts w:cs="Arial"/>
          <w:sz w:val="22"/>
          <w:szCs w:val="22"/>
        </w:rPr>
        <w:t xml:space="preserve"> r., poz. </w:t>
      </w:r>
      <w:r w:rsidR="00700A67">
        <w:rPr>
          <w:rFonts w:cs="Arial"/>
          <w:sz w:val="22"/>
          <w:szCs w:val="22"/>
        </w:rPr>
        <w:t>120</w:t>
      </w:r>
      <w:r w:rsidRPr="00993A1D">
        <w:rPr>
          <w:rFonts w:cs="Arial"/>
          <w:sz w:val="22"/>
          <w:szCs w:val="22"/>
        </w:rPr>
        <w:t xml:space="preserve">) jest podmiot wymieniony w wykazach określonych w rozporządzeniu 765/2006 </w:t>
      </w:r>
      <w:r w:rsidRPr="00993A1D">
        <w:rPr>
          <w:rFonts w:cs="Arial"/>
          <w:sz w:val="22"/>
          <w:szCs w:val="22"/>
        </w:rPr>
        <w:br/>
        <w:t xml:space="preserve">i rozporządzeniu 269/2014 albo wpisany na listę lub będący taką jednostką dominującą od dni 24 lutego 2022 r., o ile został wpisany na listę na podstawie decyzji w sprawie wpisu na listę rozstrzygającej o zastosowaniu środka, o którym mowa </w:t>
      </w:r>
      <w:r w:rsidR="00C14C7C" w:rsidRPr="00993A1D">
        <w:rPr>
          <w:rFonts w:cs="Arial"/>
          <w:sz w:val="22"/>
          <w:szCs w:val="22"/>
        </w:rPr>
        <w:br/>
      </w:r>
      <w:r w:rsidRPr="00993A1D">
        <w:rPr>
          <w:rFonts w:cs="Arial"/>
          <w:sz w:val="22"/>
          <w:szCs w:val="22"/>
        </w:rPr>
        <w:t>w art. 1 pkt 3.</w:t>
      </w:r>
      <w:r w:rsidRPr="00993A1D">
        <w:rPr>
          <w:rFonts w:cs="Arial"/>
          <w:color w:val="FF0000"/>
          <w:sz w:val="22"/>
          <w:szCs w:val="22"/>
        </w:rPr>
        <w:t>*</w:t>
      </w:r>
    </w:p>
    <w:p w14:paraId="31BC88DF" w14:textId="77777777" w:rsidR="004A1AF7" w:rsidRPr="00993A1D" w:rsidRDefault="004A1AF7" w:rsidP="004A1AF7">
      <w:pPr>
        <w:ind w:right="-855"/>
        <w:textAlignment w:val="baseline"/>
        <w:rPr>
          <w:rFonts w:cs="Arial"/>
          <w:sz w:val="22"/>
          <w:szCs w:val="22"/>
        </w:rPr>
      </w:pPr>
      <w:r w:rsidRPr="00993A1D">
        <w:rPr>
          <w:rFonts w:cs="Arial"/>
          <w:b/>
          <w:bCs/>
          <w:color w:val="FF0000"/>
          <w:sz w:val="22"/>
          <w:szCs w:val="22"/>
        </w:rPr>
        <w:t>* należy zaznaczyć właściwe</w:t>
      </w:r>
      <w:r w:rsidRPr="00993A1D">
        <w:rPr>
          <w:rFonts w:cs="Arial"/>
          <w:color w:val="FF0000"/>
          <w:sz w:val="22"/>
          <w:szCs w:val="22"/>
        </w:rPr>
        <w:t> </w:t>
      </w:r>
    </w:p>
    <w:p w14:paraId="6D93CFC5" w14:textId="655B8B66" w:rsidR="00CA7116" w:rsidRPr="00993A1D" w:rsidRDefault="004A1AF7" w:rsidP="00EE62D5">
      <w:pPr>
        <w:ind w:right="-855"/>
        <w:textAlignment w:val="baseline"/>
        <w:rPr>
          <w:rFonts w:cs="Arial"/>
          <w:sz w:val="22"/>
          <w:szCs w:val="22"/>
        </w:rPr>
        <w:sectPr w:rsidR="00CA7116" w:rsidRPr="00993A1D" w:rsidSect="007F2B6C">
          <w:footerReference w:type="default" r:id="rId27"/>
          <w:pgSz w:w="11906" w:h="16838"/>
          <w:pgMar w:top="709" w:right="1418" w:bottom="1418" w:left="1418" w:header="709" w:footer="709" w:gutter="0"/>
          <w:cols w:space="708"/>
          <w:docGrid w:linePitch="360" w:charSpace="-2049"/>
        </w:sectPr>
      </w:pPr>
      <w:r w:rsidRPr="00993A1D">
        <w:rPr>
          <w:rFonts w:cs="Arial"/>
          <w:sz w:val="22"/>
          <w:szCs w:val="22"/>
        </w:rPr>
        <w:t xml:space="preserve">……………………………………. </w:t>
      </w:r>
      <w:r w:rsidRPr="00993A1D">
        <w:rPr>
          <w:rFonts w:cs="Arial"/>
          <w:sz w:val="22"/>
          <w:szCs w:val="22"/>
        </w:rPr>
        <w:tab/>
        <w:t xml:space="preserve">……………………………………………………………….    </w:t>
      </w:r>
      <w:r w:rsidRPr="00A202BB">
        <w:rPr>
          <w:rFonts w:cs="Arial"/>
          <w:sz w:val="18"/>
          <w:szCs w:val="18"/>
        </w:rPr>
        <w:t>Miejscowość / data </w:t>
      </w:r>
      <w:r w:rsidRPr="00A202BB">
        <w:rPr>
          <w:rFonts w:cs="Arial"/>
          <w:sz w:val="18"/>
          <w:szCs w:val="18"/>
        </w:rPr>
        <w:tab/>
      </w:r>
      <w:r w:rsidRPr="00A202BB">
        <w:rPr>
          <w:rFonts w:cs="Arial"/>
          <w:sz w:val="18"/>
          <w:szCs w:val="18"/>
        </w:rPr>
        <w:tab/>
      </w:r>
      <w:r w:rsidRPr="00A202BB">
        <w:rPr>
          <w:rFonts w:cs="Arial"/>
          <w:sz w:val="18"/>
          <w:szCs w:val="18"/>
        </w:rPr>
        <w:tab/>
        <w:t xml:space="preserve">    Podpis(y) osoby(osób) upoważnionej(</w:t>
      </w:r>
      <w:proofErr w:type="spellStart"/>
      <w:r w:rsidRPr="00A202BB">
        <w:rPr>
          <w:rFonts w:cs="Arial"/>
          <w:sz w:val="18"/>
          <w:szCs w:val="18"/>
        </w:rPr>
        <w:t>ych</w:t>
      </w:r>
      <w:proofErr w:type="spellEnd"/>
      <w:r w:rsidRPr="00A202BB">
        <w:rPr>
          <w:rFonts w:cs="Arial"/>
          <w:sz w:val="18"/>
          <w:szCs w:val="18"/>
        </w:rPr>
        <w:t>) do podpisania oświadczenia  </w:t>
      </w:r>
      <w:r w:rsidRPr="00A202BB">
        <w:rPr>
          <w:rFonts w:cs="Arial"/>
          <w:sz w:val="18"/>
          <w:szCs w:val="18"/>
        </w:rPr>
        <w:br/>
        <w:t xml:space="preserve">                                                                                                                                  w imieniu Wykonawc</w:t>
      </w:r>
      <w:r w:rsidRPr="007F2B6C">
        <w:rPr>
          <w:rFonts w:cs="Arial"/>
          <w:sz w:val="18"/>
          <w:szCs w:val="18"/>
        </w:rPr>
        <w:t>y</w:t>
      </w:r>
      <w:r w:rsidRPr="002D346E">
        <w:rPr>
          <w:rFonts w:cs="Arial"/>
          <w:sz w:val="18"/>
          <w:szCs w:val="18"/>
        </w:rPr>
        <w:t>(ów)</w:t>
      </w:r>
    </w:p>
    <w:p w14:paraId="1954DE0D" w14:textId="77777777" w:rsidR="005D0D61" w:rsidRDefault="005D0D61" w:rsidP="00EE62D5">
      <w:pPr>
        <w:jc w:val="right"/>
        <w:textAlignment w:val="baseline"/>
        <w:rPr>
          <w:rFonts w:cs="Arial"/>
          <w:i/>
          <w:iCs/>
          <w:sz w:val="22"/>
          <w:szCs w:val="22"/>
        </w:rPr>
      </w:pPr>
      <w:bookmarkStart w:id="2" w:name="_Hlk158033410"/>
    </w:p>
    <w:p w14:paraId="11154B16" w14:textId="52B588FB" w:rsidR="00CA7116" w:rsidRPr="00993A1D" w:rsidRDefault="00CA7116" w:rsidP="00EE62D5">
      <w:pPr>
        <w:jc w:val="right"/>
        <w:textAlignment w:val="baseline"/>
        <w:rPr>
          <w:rFonts w:cs="Arial"/>
          <w:i/>
          <w:iCs/>
          <w:sz w:val="22"/>
          <w:szCs w:val="22"/>
        </w:rPr>
      </w:pPr>
      <w:r w:rsidRPr="00993A1D">
        <w:rPr>
          <w:rFonts w:cs="Arial"/>
          <w:i/>
          <w:iCs/>
          <w:sz w:val="22"/>
          <w:szCs w:val="22"/>
        </w:rPr>
        <w:t xml:space="preserve">Załącznik nr </w:t>
      </w:r>
      <w:r w:rsidR="00C153CF">
        <w:rPr>
          <w:rFonts w:cs="Arial"/>
          <w:i/>
          <w:iCs/>
          <w:sz w:val="22"/>
          <w:szCs w:val="22"/>
        </w:rPr>
        <w:t>4</w:t>
      </w:r>
      <w:r w:rsidRPr="00993A1D">
        <w:rPr>
          <w:rFonts w:cs="Arial"/>
          <w:i/>
          <w:iCs/>
          <w:sz w:val="22"/>
          <w:szCs w:val="22"/>
        </w:rPr>
        <w:t xml:space="preserve"> do Zaproszenia do składania ofert</w:t>
      </w:r>
    </w:p>
    <w:bookmarkEnd w:id="2"/>
    <w:p w14:paraId="33258783" w14:textId="77777777" w:rsidR="00D55D4A" w:rsidRPr="00993A1D" w:rsidRDefault="00D55D4A" w:rsidP="00EE62D5">
      <w:pPr>
        <w:textAlignment w:val="baseline"/>
        <w:rPr>
          <w:rFonts w:cs="Arial"/>
          <w:b/>
          <w:bCs/>
          <w:sz w:val="22"/>
          <w:szCs w:val="22"/>
        </w:rPr>
      </w:pPr>
    </w:p>
    <w:p w14:paraId="41CC7FAF" w14:textId="77777777" w:rsidR="00D55D4A" w:rsidRPr="00DD2830" w:rsidRDefault="00D55D4A" w:rsidP="00D55D4A">
      <w:pPr>
        <w:jc w:val="center"/>
        <w:textAlignment w:val="baseline"/>
        <w:rPr>
          <w:rFonts w:cs="Arial"/>
          <w:b/>
          <w:bCs/>
          <w:sz w:val="22"/>
          <w:szCs w:val="22"/>
        </w:rPr>
      </w:pPr>
      <w:r w:rsidRPr="00DD2830">
        <w:rPr>
          <w:rFonts w:cs="Arial"/>
          <w:b/>
          <w:bCs/>
          <w:sz w:val="22"/>
          <w:szCs w:val="22"/>
        </w:rPr>
        <w:t>PROJEKTOWANE POSTANOWIENIA UMOWY</w:t>
      </w:r>
    </w:p>
    <w:p w14:paraId="5D4B4745" w14:textId="77777777" w:rsidR="00D55D4A" w:rsidRDefault="00D55D4A" w:rsidP="00D55D4A">
      <w:pPr>
        <w:jc w:val="center"/>
        <w:rPr>
          <w:rFonts w:cs="Arial"/>
          <w:sz w:val="22"/>
          <w:szCs w:val="22"/>
        </w:rPr>
      </w:pPr>
      <w:r w:rsidRPr="00DD2830">
        <w:rPr>
          <w:rFonts w:cs="Arial"/>
          <w:sz w:val="22"/>
          <w:szCs w:val="22"/>
        </w:rPr>
        <w:t>zwana dalej „umową”</w:t>
      </w:r>
      <w:r w:rsidRPr="00993A1D">
        <w:rPr>
          <w:rFonts w:cs="Arial"/>
          <w:sz w:val="22"/>
          <w:szCs w:val="22"/>
        </w:rPr>
        <w:t> </w:t>
      </w:r>
    </w:p>
    <w:p w14:paraId="19A181C6" w14:textId="77777777" w:rsidR="00060A3D" w:rsidRDefault="00060A3D" w:rsidP="00D55D4A">
      <w:pPr>
        <w:jc w:val="center"/>
        <w:rPr>
          <w:rFonts w:cs="Arial"/>
          <w:sz w:val="22"/>
          <w:szCs w:val="22"/>
        </w:rPr>
      </w:pPr>
    </w:p>
    <w:p w14:paraId="1882F9E9" w14:textId="77777777" w:rsidR="00060A3D" w:rsidRPr="00767D52" w:rsidRDefault="00060A3D" w:rsidP="00060A3D">
      <w:pPr>
        <w:spacing w:before="120"/>
        <w:jc w:val="center"/>
        <w:rPr>
          <w:rFonts w:cs="Arial"/>
          <w:b/>
          <w:sz w:val="23"/>
          <w:szCs w:val="23"/>
        </w:rPr>
      </w:pPr>
      <w:r>
        <w:rPr>
          <w:rFonts w:cs="Arial"/>
          <w:b/>
          <w:sz w:val="23"/>
          <w:szCs w:val="23"/>
        </w:rPr>
        <w:t>UMOWA NR</w:t>
      </w:r>
      <w:proofErr w:type="gramStart"/>
      <w:r>
        <w:rPr>
          <w:rFonts w:cs="Arial"/>
          <w:b/>
          <w:sz w:val="23"/>
          <w:szCs w:val="23"/>
        </w:rPr>
        <w:t xml:space="preserve"> ….</w:t>
      </w:r>
      <w:proofErr w:type="gramEnd"/>
      <w:r w:rsidRPr="003B6D8B">
        <w:rPr>
          <w:rFonts w:cs="Arial"/>
          <w:b/>
          <w:sz w:val="23"/>
          <w:szCs w:val="23"/>
        </w:rPr>
        <w:br/>
      </w:r>
    </w:p>
    <w:p w14:paraId="73BA2793" w14:textId="77777777" w:rsidR="00060A3D" w:rsidRDefault="00060A3D" w:rsidP="00060A3D">
      <w:pPr>
        <w:spacing w:line="264" w:lineRule="auto"/>
        <w:jc w:val="both"/>
        <w:rPr>
          <w:rFonts w:cs="Arial"/>
          <w:bCs/>
          <w:sz w:val="23"/>
          <w:szCs w:val="23"/>
        </w:rPr>
      </w:pPr>
      <w:bookmarkStart w:id="3" w:name="_Hlk121741062"/>
      <w:bookmarkStart w:id="4" w:name="_Hlk125033361"/>
    </w:p>
    <w:p w14:paraId="478D1AA1" w14:textId="77777777" w:rsidR="00060A3D" w:rsidRPr="003B6D8B" w:rsidRDefault="00060A3D" w:rsidP="00060A3D">
      <w:pPr>
        <w:spacing w:line="264" w:lineRule="auto"/>
        <w:jc w:val="both"/>
        <w:rPr>
          <w:rFonts w:cs="Arial"/>
          <w:bCs/>
          <w:sz w:val="23"/>
          <w:szCs w:val="23"/>
        </w:rPr>
      </w:pPr>
      <w:r w:rsidRPr="003B6D8B">
        <w:rPr>
          <w:rFonts w:cs="Arial"/>
          <w:bCs/>
          <w:sz w:val="23"/>
          <w:szCs w:val="23"/>
        </w:rPr>
        <w:t>Zawarta pomiędzy:</w:t>
      </w:r>
    </w:p>
    <w:p w14:paraId="0B435F71" w14:textId="77777777" w:rsidR="00060A3D" w:rsidRPr="003B6D8B" w:rsidRDefault="00060A3D" w:rsidP="00060A3D">
      <w:pPr>
        <w:spacing w:line="264" w:lineRule="auto"/>
        <w:jc w:val="both"/>
        <w:rPr>
          <w:rFonts w:cs="Arial"/>
          <w:sz w:val="23"/>
          <w:szCs w:val="23"/>
        </w:rPr>
      </w:pPr>
      <w:r w:rsidRPr="003B6D8B">
        <w:rPr>
          <w:rFonts w:cs="Arial"/>
          <w:sz w:val="23"/>
          <w:szCs w:val="23"/>
        </w:rPr>
        <w:t xml:space="preserve">Skarbem Państwa – Centrum Zasobów Cyberprzestrzeni Sił Zbrojnych z siedzibą w Warszawie 00-909, przy ul. Żwirki i Wigury 9/13, NIP: 522-27-92-079, REGON: 140338549, BDO: 000147640 zwanym dalej </w:t>
      </w:r>
      <w:r w:rsidRPr="003B6D8B">
        <w:rPr>
          <w:rFonts w:cs="Arial"/>
          <w:b/>
          <w:bCs/>
          <w:i/>
          <w:iCs/>
          <w:sz w:val="23"/>
          <w:szCs w:val="23"/>
        </w:rPr>
        <w:t>„Zamawiającym”</w:t>
      </w:r>
      <w:r w:rsidRPr="003B6D8B">
        <w:rPr>
          <w:rFonts w:cs="Arial"/>
          <w:sz w:val="23"/>
          <w:szCs w:val="23"/>
        </w:rPr>
        <w:t>, którego reprezentuje:</w:t>
      </w:r>
    </w:p>
    <w:p w14:paraId="32B13A6F" w14:textId="77777777" w:rsidR="00060A3D" w:rsidRPr="003B6D8B" w:rsidRDefault="00060A3D" w:rsidP="00060A3D">
      <w:pPr>
        <w:spacing w:line="264" w:lineRule="auto"/>
        <w:jc w:val="both"/>
        <w:rPr>
          <w:rFonts w:cs="Arial"/>
          <w:bCs/>
          <w:sz w:val="23"/>
          <w:szCs w:val="23"/>
        </w:rPr>
      </w:pPr>
    </w:p>
    <w:p w14:paraId="541B79A2" w14:textId="77777777" w:rsidR="00060A3D" w:rsidRPr="003B6D8B" w:rsidRDefault="00060A3D" w:rsidP="00060A3D">
      <w:pPr>
        <w:spacing w:line="264" w:lineRule="auto"/>
        <w:jc w:val="both"/>
        <w:rPr>
          <w:rFonts w:cs="Arial"/>
          <w:sz w:val="23"/>
          <w:szCs w:val="23"/>
        </w:rPr>
      </w:pPr>
      <w:r w:rsidRPr="003B6D8B">
        <w:rPr>
          <w:rFonts w:cs="Arial"/>
          <w:bCs/>
          <w:sz w:val="23"/>
          <w:szCs w:val="23"/>
        </w:rPr>
        <w:t>……………………</w:t>
      </w:r>
      <w:r w:rsidRPr="003B6D8B">
        <w:rPr>
          <w:rFonts w:cs="Arial"/>
          <w:b/>
          <w:bCs/>
          <w:sz w:val="23"/>
          <w:szCs w:val="23"/>
        </w:rPr>
        <w:t xml:space="preserve"> </w:t>
      </w:r>
      <w:r w:rsidRPr="003B6D8B">
        <w:rPr>
          <w:rFonts w:cs="Arial"/>
          <w:sz w:val="23"/>
          <w:szCs w:val="23"/>
        </w:rPr>
        <w:t>–</w:t>
      </w:r>
      <w:r w:rsidRPr="003B6D8B">
        <w:rPr>
          <w:rFonts w:cs="Arial"/>
          <w:b/>
          <w:bCs/>
          <w:sz w:val="23"/>
          <w:szCs w:val="23"/>
        </w:rPr>
        <w:t xml:space="preserve"> </w:t>
      </w:r>
      <w:r w:rsidRPr="003B6D8B">
        <w:rPr>
          <w:rFonts w:cs="Arial"/>
          <w:bCs/>
          <w:sz w:val="23"/>
          <w:szCs w:val="23"/>
        </w:rPr>
        <w:t>…………………………………….,</w:t>
      </w:r>
    </w:p>
    <w:p w14:paraId="3D16165E" w14:textId="77777777" w:rsidR="00060A3D" w:rsidRPr="005C2F75" w:rsidRDefault="00060A3D" w:rsidP="00060A3D">
      <w:pPr>
        <w:spacing w:before="240" w:after="240" w:line="264" w:lineRule="auto"/>
        <w:jc w:val="both"/>
        <w:rPr>
          <w:rFonts w:cs="Arial"/>
          <w:sz w:val="23"/>
          <w:szCs w:val="23"/>
        </w:rPr>
      </w:pPr>
      <w:r w:rsidRPr="003B6D8B">
        <w:rPr>
          <w:rFonts w:cs="Arial"/>
          <w:sz w:val="23"/>
          <w:szCs w:val="23"/>
        </w:rPr>
        <w:t xml:space="preserve">oraz </w:t>
      </w:r>
      <w:bookmarkEnd w:id="3"/>
    </w:p>
    <w:p w14:paraId="1364D7D0" w14:textId="77777777" w:rsidR="00060A3D" w:rsidRPr="003B6D8B" w:rsidRDefault="00060A3D" w:rsidP="00060A3D">
      <w:pPr>
        <w:spacing w:after="120" w:line="264" w:lineRule="auto"/>
        <w:jc w:val="both"/>
        <w:rPr>
          <w:rFonts w:cs="Arial"/>
          <w:sz w:val="23"/>
          <w:szCs w:val="23"/>
        </w:rPr>
      </w:pPr>
      <w:bookmarkStart w:id="5" w:name="_Hlk121735359"/>
      <w:r w:rsidRPr="003B6D8B">
        <w:rPr>
          <w:rFonts w:cs="Arial"/>
          <w:sz w:val="23"/>
          <w:szCs w:val="23"/>
        </w:rPr>
        <w:t xml:space="preserve">……………………….. z siedzibą w ... (wpisać tylko nazwę miasta/miejscowości), wpisaną </w:t>
      </w:r>
      <w:r w:rsidRPr="003B6D8B">
        <w:rPr>
          <w:rFonts w:cs="Arial"/>
          <w:sz w:val="23"/>
          <w:szCs w:val="23"/>
        </w:rPr>
        <w:br/>
        <w:t>do Rejestru Przedsiębiorców Krajowego Rejestru Sądowego w Warszawie pod numerem ............... NIP: ………, REGON: ……</w:t>
      </w:r>
      <w:proofErr w:type="gramStart"/>
      <w:r w:rsidRPr="003B6D8B">
        <w:rPr>
          <w:rFonts w:cs="Arial"/>
          <w:sz w:val="23"/>
          <w:szCs w:val="23"/>
        </w:rPr>
        <w:t>…….</w:t>
      </w:r>
      <w:proofErr w:type="gramEnd"/>
      <w:r w:rsidRPr="003B6D8B">
        <w:rPr>
          <w:rFonts w:cs="Arial"/>
          <w:sz w:val="23"/>
          <w:szCs w:val="23"/>
        </w:rPr>
        <w:t xml:space="preserve">., zwaną dalej </w:t>
      </w:r>
      <w:r w:rsidRPr="003B6D8B">
        <w:rPr>
          <w:rFonts w:cs="Arial"/>
          <w:b/>
          <w:bCs/>
          <w:i/>
          <w:iCs/>
          <w:sz w:val="23"/>
          <w:szCs w:val="23"/>
        </w:rPr>
        <w:t>„Wykonawcą”</w:t>
      </w:r>
      <w:r w:rsidRPr="003B6D8B">
        <w:rPr>
          <w:rFonts w:cs="Arial"/>
          <w:sz w:val="23"/>
          <w:szCs w:val="23"/>
        </w:rPr>
        <w:t>, którego reprezentuje:</w:t>
      </w:r>
    </w:p>
    <w:p w14:paraId="1EB7FADD" w14:textId="77777777" w:rsidR="00060A3D" w:rsidRPr="003B6D8B" w:rsidRDefault="00060A3D" w:rsidP="00060A3D">
      <w:pPr>
        <w:spacing w:after="120" w:line="264" w:lineRule="auto"/>
        <w:jc w:val="both"/>
        <w:rPr>
          <w:rFonts w:cs="Arial"/>
          <w:sz w:val="23"/>
          <w:szCs w:val="23"/>
        </w:rPr>
      </w:pPr>
      <w:r w:rsidRPr="003B6D8B">
        <w:rPr>
          <w:rFonts w:cs="Arial"/>
          <w:sz w:val="23"/>
          <w:szCs w:val="23"/>
        </w:rPr>
        <w:t xml:space="preserve">…………………………….. – </w:t>
      </w:r>
      <w:r>
        <w:rPr>
          <w:rFonts w:cs="Arial"/>
          <w:sz w:val="23"/>
          <w:szCs w:val="23"/>
        </w:rPr>
        <w:t xml:space="preserve">………………………………….. </w:t>
      </w:r>
    </w:p>
    <w:p w14:paraId="5AF9494F" w14:textId="2A83C842" w:rsidR="00FE481E" w:rsidRPr="003B6D8B" w:rsidRDefault="00FE481E" w:rsidP="00FE481E">
      <w:pPr>
        <w:spacing w:before="240" w:after="240" w:line="264" w:lineRule="auto"/>
        <w:jc w:val="both"/>
        <w:rPr>
          <w:rFonts w:cs="Arial"/>
          <w:sz w:val="23"/>
          <w:szCs w:val="23"/>
        </w:rPr>
      </w:pPr>
      <w:r w:rsidRPr="003B6D8B">
        <w:rPr>
          <w:rFonts w:cs="Arial"/>
          <w:sz w:val="23"/>
          <w:szCs w:val="23"/>
        </w:rPr>
        <w:t xml:space="preserve">Zamawiający i Wykonawca wspólnie będą zwani także „Stronami”, a każda z osobna „Stroną” w wyniku przeprowadzonego postępowania </w:t>
      </w:r>
      <w:r>
        <w:rPr>
          <w:rFonts w:cs="Arial"/>
          <w:sz w:val="23"/>
          <w:szCs w:val="23"/>
        </w:rPr>
        <w:t xml:space="preserve">pn. </w:t>
      </w:r>
      <w:r w:rsidRPr="00B952B1">
        <w:rPr>
          <w:rFonts w:cs="Arial"/>
          <w:i/>
          <w:iCs/>
          <w:sz w:val="23"/>
          <w:szCs w:val="23"/>
        </w:rPr>
        <w:t xml:space="preserve">„Świadczenie usługi stacjonarnego dostępu do sieci Internet 500/500 </w:t>
      </w:r>
      <w:proofErr w:type="spellStart"/>
      <w:r w:rsidRPr="00B952B1">
        <w:rPr>
          <w:rFonts w:cs="Arial"/>
          <w:i/>
          <w:iCs/>
          <w:sz w:val="23"/>
          <w:szCs w:val="23"/>
        </w:rPr>
        <w:t>Mbit</w:t>
      </w:r>
      <w:proofErr w:type="spellEnd"/>
      <w:r w:rsidRPr="00B952B1">
        <w:rPr>
          <w:rFonts w:cs="Arial"/>
          <w:i/>
          <w:iCs/>
          <w:sz w:val="23"/>
          <w:szCs w:val="23"/>
        </w:rPr>
        <w:t xml:space="preserve">/s – </w:t>
      </w:r>
      <w:r>
        <w:rPr>
          <w:rFonts w:cs="Arial"/>
          <w:i/>
          <w:iCs/>
          <w:sz w:val="23"/>
          <w:szCs w:val="23"/>
        </w:rPr>
        <w:t>Oddział Specjalny Żandarmerii Wojskowej</w:t>
      </w:r>
      <w:r w:rsidRPr="00B952B1">
        <w:rPr>
          <w:rFonts w:cs="Arial"/>
          <w:i/>
          <w:iCs/>
          <w:sz w:val="23"/>
          <w:szCs w:val="23"/>
        </w:rPr>
        <w:t>”</w:t>
      </w:r>
      <w:r w:rsidRPr="00B952B1">
        <w:rPr>
          <w:rFonts w:cs="Arial"/>
          <w:sz w:val="23"/>
          <w:szCs w:val="23"/>
        </w:rPr>
        <w:t xml:space="preserve"> </w:t>
      </w:r>
      <w:r w:rsidRPr="003B6D8B">
        <w:rPr>
          <w:rFonts w:cs="Arial"/>
          <w:sz w:val="23"/>
          <w:szCs w:val="23"/>
        </w:rPr>
        <w:t xml:space="preserve">(nr sprawy </w:t>
      </w:r>
      <w:r>
        <w:rPr>
          <w:rFonts w:cs="Arial"/>
          <w:sz w:val="23"/>
          <w:szCs w:val="23"/>
        </w:rPr>
        <w:t>2815.7.2026.AF</w:t>
      </w:r>
      <w:r w:rsidRPr="003B6D8B">
        <w:rPr>
          <w:rFonts w:cs="Arial"/>
          <w:sz w:val="23"/>
          <w:szCs w:val="23"/>
        </w:rPr>
        <w:t>)</w:t>
      </w:r>
    </w:p>
    <w:bookmarkEnd w:id="5"/>
    <w:p w14:paraId="445DCD86" w14:textId="77777777" w:rsidR="00060A3D" w:rsidRPr="003B6D8B" w:rsidRDefault="00060A3D" w:rsidP="00060A3D">
      <w:pPr>
        <w:spacing w:before="240" w:after="360" w:line="264" w:lineRule="auto"/>
        <w:jc w:val="both"/>
        <w:rPr>
          <w:rFonts w:cs="Arial"/>
          <w:sz w:val="23"/>
          <w:szCs w:val="23"/>
        </w:rPr>
      </w:pPr>
      <w:r w:rsidRPr="003B6D8B">
        <w:rPr>
          <w:rFonts w:cs="Arial"/>
          <w:sz w:val="23"/>
          <w:szCs w:val="23"/>
        </w:rPr>
        <w:t>zawierają umowę o następującej treści:</w:t>
      </w:r>
    </w:p>
    <w:p w14:paraId="5DA26006" w14:textId="77777777" w:rsidR="00060A3D" w:rsidRPr="009937C9" w:rsidRDefault="00060A3D" w:rsidP="00060A3D">
      <w:pPr>
        <w:spacing w:before="240" w:line="276" w:lineRule="auto"/>
        <w:jc w:val="center"/>
        <w:rPr>
          <w:rFonts w:eastAsiaTheme="minorHAnsi" w:cs="Arial"/>
          <w:b/>
          <w:color w:val="000000" w:themeColor="text1"/>
          <w:sz w:val="23"/>
          <w:szCs w:val="23"/>
        </w:rPr>
      </w:pPr>
      <w:bookmarkStart w:id="6" w:name="_Hlk190947445"/>
      <w:bookmarkEnd w:id="4"/>
      <w:r w:rsidRPr="009937C9">
        <w:rPr>
          <w:rFonts w:eastAsiaTheme="minorHAnsi" w:cs="Arial"/>
          <w:b/>
          <w:color w:val="000000" w:themeColor="text1"/>
          <w:sz w:val="23"/>
          <w:szCs w:val="23"/>
        </w:rPr>
        <w:t>§ 1</w:t>
      </w:r>
    </w:p>
    <w:p w14:paraId="394AB7EC" w14:textId="77777777" w:rsidR="00060A3D" w:rsidRPr="009937C9" w:rsidRDefault="00060A3D" w:rsidP="00060A3D">
      <w:pPr>
        <w:spacing w:after="60" w:line="276" w:lineRule="auto"/>
        <w:jc w:val="center"/>
        <w:rPr>
          <w:rFonts w:eastAsiaTheme="minorHAnsi" w:cs="Arial"/>
          <w:b/>
          <w:color w:val="000000" w:themeColor="text1"/>
          <w:sz w:val="23"/>
          <w:szCs w:val="23"/>
        </w:rPr>
      </w:pPr>
      <w:r w:rsidRPr="009937C9">
        <w:rPr>
          <w:rFonts w:eastAsiaTheme="minorHAnsi" w:cs="Arial"/>
          <w:b/>
          <w:color w:val="000000" w:themeColor="text1"/>
          <w:sz w:val="23"/>
          <w:szCs w:val="23"/>
        </w:rPr>
        <w:t>Przedmiot zamówienia</w:t>
      </w:r>
    </w:p>
    <w:p w14:paraId="027EA83D" w14:textId="4C058137" w:rsidR="00060A3D" w:rsidRPr="001416DD" w:rsidRDefault="001416DD" w:rsidP="001416DD">
      <w:pPr>
        <w:numPr>
          <w:ilvl w:val="0"/>
          <w:numId w:val="83"/>
        </w:numPr>
        <w:spacing w:before="60" w:after="60" w:line="276" w:lineRule="auto"/>
        <w:ind w:left="425" w:hanging="425"/>
        <w:jc w:val="both"/>
        <w:rPr>
          <w:rFonts w:eastAsiaTheme="minorHAnsi" w:cs="Arial"/>
          <w:color w:val="000000" w:themeColor="text1"/>
          <w:sz w:val="23"/>
          <w:szCs w:val="23"/>
        </w:rPr>
      </w:pPr>
      <w:r w:rsidRPr="009937C9">
        <w:rPr>
          <w:rFonts w:eastAsiaTheme="minorHAnsi" w:cs="Arial"/>
          <w:color w:val="000000" w:themeColor="text1"/>
          <w:sz w:val="23"/>
          <w:szCs w:val="23"/>
        </w:rPr>
        <w:t>Przedmiotem umowy jest świadczenie przez Wykona</w:t>
      </w:r>
      <w:r>
        <w:rPr>
          <w:rFonts w:eastAsiaTheme="minorHAnsi" w:cs="Arial"/>
          <w:color w:val="000000" w:themeColor="text1"/>
          <w:sz w:val="23"/>
          <w:szCs w:val="23"/>
        </w:rPr>
        <w:t>wcę usługi dostępu do sieci Internetu w obszarze odpowiedzialności RCI Warszawa w lokalizacji Warszawa dla Odział Specjalny Żandarmerii Wojskowej,</w:t>
      </w:r>
      <w:r w:rsidRPr="00B952B1">
        <w:rPr>
          <w:rFonts w:eastAsiaTheme="minorHAnsi" w:cs="Arial"/>
          <w:color w:val="000000" w:themeColor="text1"/>
          <w:sz w:val="23"/>
          <w:szCs w:val="23"/>
        </w:rPr>
        <w:t xml:space="preserve"> </w:t>
      </w:r>
      <w:r w:rsidRPr="009937C9">
        <w:rPr>
          <w:rFonts w:eastAsiaTheme="minorHAnsi" w:cs="Arial"/>
          <w:color w:val="000000" w:themeColor="text1"/>
          <w:sz w:val="23"/>
          <w:szCs w:val="23"/>
        </w:rPr>
        <w:t xml:space="preserve">na warunkach określonych w niniejszej umowie, zgodnie z </w:t>
      </w:r>
      <w:r w:rsidRPr="009937C9">
        <w:rPr>
          <w:rFonts w:eastAsiaTheme="minorHAnsi" w:cs="Arial"/>
          <w:b/>
          <w:bCs/>
          <w:color w:val="000000" w:themeColor="text1"/>
          <w:sz w:val="23"/>
          <w:szCs w:val="23"/>
        </w:rPr>
        <w:t>Załącznikiem nr</w:t>
      </w:r>
      <w:r>
        <w:rPr>
          <w:rFonts w:eastAsiaTheme="minorHAnsi" w:cs="Arial"/>
          <w:b/>
          <w:bCs/>
          <w:color w:val="000000" w:themeColor="text1"/>
          <w:sz w:val="23"/>
          <w:szCs w:val="23"/>
        </w:rPr>
        <w:t> </w:t>
      </w:r>
      <w:r w:rsidRPr="009937C9">
        <w:rPr>
          <w:rFonts w:eastAsiaTheme="minorHAnsi" w:cs="Arial"/>
          <w:b/>
          <w:bCs/>
          <w:color w:val="000000" w:themeColor="text1"/>
          <w:sz w:val="23"/>
          <w:szCs w:val="23"/>
        </w:rPr>
        <w:t>1 do umowy</w:t>
      </w:r>
      <w:r w:rsidRPr="009937C9">
        <w:rPr>
          <w:rFonts w:eastAsiaTheme="minorHAnsi" w:cs="Arial"/>
          <w:color w:val="000000" w:themeColor="text1"/>
          <w:sz w:val="23"/>
          <w:szCs w:val="23"/>
        </w:rPr>
        <w:t>.</w:t>
      </w:r>
    </w:p>
    <w:p w14:paraId="5008D4EC" w14:textId="77777777" w:rsidR="00060A3D" w:rsidRPr="009937C9" w:rsidRDefault="00060A3D" w:rsidP="00060A3D">
      <w:pPr>
        <w:numPr>
          <w:ilvl w:val="0"/>
          <w:numId w:val="83"/>
        </w:numPr>
        <w:spacing w:before="60" w:after="60" w:line="276" w:lineRule="auto"/>
        <w:ind w:left="425" w:hanging="425"/>
        <w:jc w:val="both"/>
        <w:rPr>
          <w:rFonts w:eastAsiaTheme="minorHAnsi" w:cs="Arial"/>
          <w:color w:val="000000" w:themeColor="text1"/>
          <w:sz w:val="23"/>
          <w:szCs w:val="23"/>
        </w:rPr>
      </w:pPr>
      <w:r w:rsidRPr="009937C9">
        <w:rPr>
          <w:rFonts w:eastAsiaTheme="minorHAnsi" w:cs="Arial"/>
          <w:color w:val="000000" w:themeColor="text1"/>
          <w:sz w:val="23"/>
          <w:szCs w:val="23"/>
        </w:rPr>
        <w:t>Cały przedmiot umowy nazwany jest łącznie dalej Usługą.</w:t>
      </w:r>
    </w:p>
    <w:p w14:paraId="7DDD3461" w14:textId="77777777" w:rsidR="00060A3D" w:rsidRPr="009937C9" w:rsidRDefault="00060A3D" w:rsidP="00060A3D">
      <w:pPr>
        <w:numPr>
          <w:ilvl w:val="0"/>
          <w:numId w:val="83"/>
        </w:numPr>
        <w:spacing w:before="60" w:after="60" w:line="276" w:lineRule="auto"/>
        <w:ind w:left="425" w:hanging="425"/>
        <w:jc w:val="both"/>
        <w:rPr>
          <w:rFonts w:eastAsiaTheme="minorHAnsi" w:cs="Arial"/>
          <w:color w:val="000000" w:themeColor="text1"/>
          <w:sz w:val="23"/>
          <w:szCs w:val="23"/>
        </w:rPr>
      </w:pPr>
      <w:r w:rsidRPr="009937C9">
        <w:rPr>
          <w:rFonts w:eastAsiaTheme="minorHAnsi" w:cs="Arial"/>
          <w:color w:val="000000" w:themeColor="text1"/>
          <w:sz w:val="23"/>
          <w:szCs w:val="23"/>
        </w:rPr>
        <w:t>Wykonawca dopełni najwyższej staranności w celu prawidłowego świadczenia Usługi.</w:t>
      </w:r>
    </w:p>
    <w:p w14:paraId="2A2F6B7E" w14:textId="77777777" w:rsidR="00060A3D" w:rsidRPr="009937C9" w:rsidRDefault="00060A3D" w:rsidP="00060A3D">
      <w:pPr>
        <w:numPr>
          <w:ilvl w:val="0"/>
          <w:numId w:val="83"/>
        </w:numPr>
        <w:spacing w:before="60" w:after="60" w:line="276" w:lineRule="auto"/>
        <w:ind w:left="425" w:hanging="425"/>
        <w:jc w:val="both"/>
        <w:rPr>
          <w:rFonts w:eastAsiaTheme="minorHAnsi" w:cs="Arial"/>
          <w:color w:val="000000" w:themeColor="text1"/>
          <w:sz w:val="23"/>
          <w:szCs w:val="23"/>
          <w:lang w:eastAsia="en-US"/>
        </w:rPr>
      </w:pPr>
      <w:r w:rsidRPr="009937C9">
        <w:rPr>
          <w:rFonts w:eastAsiaTheme="minorHAnsi" w:cs="Arial"/>
          <w:color w:val="000000" w:themeColor="text1"/>
          <w:sz w:val="23"/>
          <w:szCs w:val="23"/>
        </w:rPr>
        <w:t>Wykonawca zapewni monitoring łącza w zakresie wielkości ruchu wejściowego i wyjściowego, a statystyki dobowe będzie cyklicznie przesyłał pocztą elektroniczną do 5-ego dnia każdego miesiąca, na adres e-mail:</w:t>
      </w:r>
      <w:r>
        <w:rPr>
          <w:rFonts w:eastAsiaTheme="minorHAnsi" w:cs="Arial"/>
          <w:color w:val="000000" w:themeColor="text1"/>
          <w:sz w:val="23"/>
          <w:szCs w:val="23"/>
        </w:rPr>
        <w:t xml:space="preserve"> </w:t>
      </w:r>
      <w:r w:rsidRPr="009937C9">
        <w:rPr>
          <w:rFonts w:eastAsiaTheme="minorHAnsi" w:cs="Arial"/>
          <w:color w:val="000000" w:themeColor="text1"/>
          <w:sz w:val="23"/>
          <w:szCs w:val="23"/>
        </w:rPr>
        <w:t>……………………………………….</w:t>
      </w:r>
    </w:p>
    <w:p w14:paraId="783B9D28" w14:textId="77777777" w:rsidR="00060A3D" w:rsidRPr="009937C9" w:rsidRDefault="00060A3D" w:rsidP="00060A3D">
      <w:pPr>
        <w:spacing w:before="240" w:line="276" w:lineRule="auto"/>
        <w:jc w:val="center"/>
        <w:rPr>
          <w:rFonts w:eastAsiaTheme="minorHAnsi" w:cs="Arial"/>
          <w:b/>
          <w:color w:val="000000" w:themeColor="text1"/>
          <w:sz w:val="23"/>
          <w:szCs w:val="23"/>
        </w:rPr>
      </w:pPr>
      <w:r w:rsidRPr="009937C9">
        <w:rPr>
          <w:rFonts w:eastAsiaTheme="minorHAnsi" w:cs="Arial"/>
          <w:b/>
          <w:color w:val="000000" w:themeColor="text1"/>
          <w:sz w:val="23"/>
          <w:szCs w:val="23"/>
        </w:rPr>
        <w:t>§ 2</w:t>
      </w:r>
    </w:p>
    <w:p w14:paraId="22090650" w14:textId="77777777" w:rsidR="00060A3D" w:rsidRPr="009937C9" w:rsidRDefault="00060A3D" w:rsidP="00060A3D">
      <w:pPr>
        <w:spacing w:after="60" w:line="276" w:lineRule="auto"/>
        <w:jc w:val="center"/>
        <w:rPr>
          <w:rFonts w:eastAsiaTheme="minorHAnsi" w:cs="Arial"/>
          <w:b/>
          <w:color w:val="000000" w:themeColor="text1"/>
          <w:sz w:val="23"/>
          <w:szCs w:val="23"/>
        </w:rPr>
      </w:pPr>
      <w:r w:rsidRPr="009937C9">
        <w:rPr>
          <w:rFonts w:eastAsiaTheme="minorHAnsi" w:cs="Arial"/>
          <w:b/>
          <w:color w:val="000000" w:themeColor="text1"/>
          <w:sz w:val="23"/>
          <w:szCs w:val="23"/>
        </w:rPr>
        <w:t>Termin realizacji usługi</w:t>
      </w:r>
    </w:p>
    <w:p w14:paraId="4F43EB6D" w14:textId="45D3B46C" w:rsidR="00060A3D" w:rsidRPr="00916FAD" w:rsidRDefault="009931A7" w:rsidP="00916FAD">
      <w:pPr>
        <w:numPr>
          <w:ilvl w:val="0"/>
          <w:numId w:val="84"/>
        </w:numPr>
        <w:spacing w:before="60" w:after="60" w:line="276" w:lineRule="auto"/>
        <w:ind w:left="425" w:hanging="425"/>
        <w:jc w:val="both"/>
        <w:rPr>
          <w:rFonts w:eastAsiaTheme="minorHAnsi" w:cs="Arial"/>
          <w:color w:val="000000" w:themeColor="text1"/>
          <w:sz w:val="23"/>
          <w:szCs w:val="23"/>
        </w:rPr>
      </w:pPr>
      <w:r w:rsidRPr="009937C9">
        <w:rPr>
          <w:rFonts w:eastAsiaTheme="minorHAnsi" w:cs="Arial"/>
          <w:color w:val="000000" w:themeColor="text1"/>
          <w:sz w:val="23"/>
          <w:szCs w:val="23"/>
        </w:rPr>
        <w:lastRenderedPageBreak/>
        <w:t xml:space="preserve">Umowa zawarta jest na okres </w:t>
      </w:r>
      <w:r w:rsidRPr="009937C9">
        <w:rPr>
          <w:rFonts w:eastAsiaTheme="minorHAnsi" w:cs="Arial"/>
          <w:b/>
          <w:bCs/>
          <w:color w:val="000000" w:themeColor="text1"/>
          <w:sz w:val="23"/>
          <w:szCs w:val="23"/>
        </w:rPr>
        <w:t xml:space="preserve">od dnia </w:t>
      </w:r>
      <w:r w:rsidRPr="00DC36A5">
        <w:rPr>
          <w:rFonts w:eastAsiaTheme="minorHAnsi" w:cs="Arial"/>
          <w:b/>
          <w:bCs/>
          <w:color w:val="000000" w:themeColor="text1"/>
          <w:sz w:val="23"/>
          <w:szCs w:val="23"/>
        </w:rPr>
        <w:t>0</w:t>
      </w:r>
      <w:r>
        <w:rPr>
          <w:rFonts w:eastAsiaTheme="minorHAnsi" w:cs="Arial"/>
          <w:b/>
          <w:bCs/>
          <w:color w:val="000000" w:themeColor="text1"/>
          <w:sz w:val="23"/>
          <w:szCs w:val="23"/>
        </w:rPr>
        <w:t>2</w:t>
      </w:r>
      <w:r w:rsidRPr="00DC36A5">
        <w:rPr>
          <w:rFonts w:eastAsiaTheme="minorHAnsi" w:cs="Arial"/>
          <w:b/>
          <w:bCs/>
          <w:color w:val="000000" w:themeColor="text1"/>
          <w:sz w:val="23"/>
          <w:szCs w:val="23"/>
        </w:rPr>
        <w:t>.0</w:t>
      </w:r>
      <w:r>
        <w:rPr>
          <w:rFonts w:eastAsiaTheme="minorHAnsi" w:cs="Arial"/>
          <w:b/>
          <w:bCs/>
          <w:color w:val="000000" w:themeColor="text1"/>
          <w:sz w:val="23"/>
          <w:szCs w:val="23"/>
        </w:rPr>
        <w:t>4</w:t>
      </w:r>
      <w:r w:rsidRPr="00DC36A5">
        <w:rPr>
          <w:rFonts w:eastAsiaTheme="minorHAnsi" w:cs="Arial"/>
          <w:b/>
          <w:bCs/>
          <w:color w:val="000000" w:themeColor="text1"/>
          <w:sz w:val="23"/>
          <w:szCs w:val="23"/>
        </w:rPr>
        <w:t>.202</w:t>
      </w:r>
      <w:r>
        <w:rPr>
          <w:rFonts w:eastAsiaTheme="minorHAnsi" w:cs="Arial"/>
          <w:b/>
          <w:bCs/>
          <w:color w:val="000000" w:themeColor="text1"/>
          <w:sz w:val="23"/>
          <w:szCs w:val="23"/>
        </w:rPr>
        <w:t>6</w:t>
      </w:r>
      <w:r w:rsidRPr="009937C9">
        <w:rPr>
          <w:rFonts w:eastAsiaTheme="minorHAnsi" w:cs="Arial"/>
          <w:b/>
          <w:bCs/>
          <w:color w:val="000000" w:themeColor="text1"/>
          <w:sz w:val="23"/>
          <w:szCs w:val="23"/>
        </w:rPr>
        <w:t xml:space="preserve"> r. do dnia </w:t>
      </w:r>
      <w:r>
        <w:rPr>
          <w:rFonts w:eastAsiaTheme="minorHAnsi" w:cs="Arial"/>
          <w:b/>
          <w:bCs/>
          <w:color w:val="000000" w:themeColor="text1"/>
          <w:sz w:val="23"/>
          <w:szCs w:val="23"/>
        </w:rPr>
        <w:t>31</w:t>
      </w:r>
      <w:r w:rsidRPr="00DC36A5">
        <w:rPr>
          <w:rFonts w:eastAsiaTheme="minorHAnsi" w:cs="Arial"/>
          <w:b/>
          <w:bCs/>
          <w:color w:val="000000" w:themeColor="text1"/>
          <w:sz w:val="23"/>
          <w:szCs w:val="23"/>
        </w:rPr>
        <w:t>.0</w:t>
      </w:r>
      <w:r>
        <w:rPr>
          <w:rFonts w:eastAsiaTheme="minorHAnsi" w:cs="Arial"/>
          <w:b/>
          <w:bCs/>
          <w:color w:val="000000" w:themeColor="text1"/>
          <w:sz w:val="23"/>
          <w:szCs w:val="23"/>
        </w:rPr>
        <w:t>3</w:t>
      </w:r>
      <w:r w:rsidRPr="00DC36A5">
        <w:rPr>
          <w:rFonts w:eastAsiaTheme="minorHAnsi" w:cs="Arial"/>
          <w:b/>
          <w:bCs/>
          <w:color w:val="000000" w:themeColor="text1"/>
          <w:sz w:val="23"/>
          <w:szCs w:val="23"/>
        </w:rPr>
        <w:t>.202</w:t>
      </w:r>
      <w:r>
        <w:rPr>
          <w:rFonts w:eastAsiaTheme="minorHAnsi" w:cs="Arial"/>
          <w:b/>
          <w:bCs/>
          <w:color w:val="000000" w:themeColor="text1"/>
          <w:sz w:val="23"/>
          <w:szCs w:val="23"/>
        </w:rPr>
        <w:t>8</w:t>
      </w:r>
      <w:r w:rsidRPr="00DC36A5">
        <w:rPr>
          <w:rFonts w:eastAsiaTheme="minorHAnsi" w:cs="Arial"/>
          <w:b/>
          <w:bCs/>
          <w:color w:val="000000" w:themeColor="text1"/>
          <w:sz w:val="23"/>
          <w:szCs w:val="23"/>
        </w:rPr>
        <w:t xml:space="preserve"> </w:t>
      </w:r>
      <w:r w:rsidRPr="009937C9">
        <w:rPr>
          <w:rFonts w:eastAsiaTheme="minorHAnsi" w:cs="Arial"/>
          <w:b/>
          <w:bCs/>
          <w:color w:val="000000" w:themeColor="text1"/>
          <w:sz w:val="23"/>
          <w:szCs w:val="23"/>
        </w:rPr>
        <w:t>r.</w:t>
      </w:r>
      <w:r w:rsidRPr="009937C9">
        <w:rPr>
          <w:rFonts w:eastAsiaTheme="minorHAnsi" w:cs="Arial"/>
          <w:color w:val="000000" w:themeColor="text1"/>
          <w:sz w:val="23"/>
          <w:szCs w:val="23"/>
        </w:rPr>
        <w:t>, nie dłużej jednak niż do czasu wykorzystania kwoty wskazanej w § 3 ust. 1.</w:t>
      </w:r>
    </w:p>
    <w:p w14:paraId="7BAB8F8F" w14:textId="77777777" w:rsidR="00060A3D" w:rsidRPr="009937C9" w:rsidRDefault="00060A3D" w:rsidP="00060A3D">
      <w:pPr>
        <w:numPr>
          <w:ilvl w:val="0"/>
          <w:numId w:val="84"/>
        </w:numPr>
        <w:spacing w:before="60" w:after="60" w:line="276" w:lineRule="auto"/>
        <w:ind w:left="425" w:hanging="425"/>
        <w:jc w:val="both"/>
        <w:rPr>
          <w:rFonts w:eastAsiaTheme="minorHAnsi" w:cs="Arial"/>
          <w:color w:val="000000" w:themeColor="text1"/>
          <w:sz w:val="23"/>
          <w:szCs w:val="23"/>
        </w:rPr>
      </w:pPr>
      <w:r w:rsidRPr="009937C9">
        <w:rPr>
          <w:rFonts w:eastAsiaTheme="minorHAnsi" w:cs="Arial"/>
          <w:color w:val="000000" w:themeColor="text1"/>
          <w:sz w:val="23"/>
          <w:szCs w:val="23"/>
        </w:rPr>
        <w:t>Wykorzystanie kwoty wskazanej w § 3 ust. 1 nie rodzi po stronie Wykonawcy żadnych roszczeń dotyczących dalszego świadczenia Usługi ponad tę kwotę.</w:t>
      </w:r>
    </w:p>
    <w:p w14:paraId="07A88491" w14:textId="77777777" w:rsidR="001D05F6" w:rsidRDefault="001D05F6" w:rsidP="001D05F6">
      <w:pPr>
        <w:rPr>
          <w:rFonts w:eastAsiaTheme="minorHAnsi" w:cs="Arial"/>
          <w:b/>
          <w:color w:val="000000" w:themeColor="text1"/>
          <w:sz w:val="23"/>
          <w:szCs w:val="23"/>
        </w:rPr>
      </w:pPr>
    </w:p>
    <w:p w14:paraId="79DA98CA" w14:textId="77777777" w:rsidR="001D05F6" w:rsidRDefault="001D05F6" w:rsidP="001D05F6">
      <w:pPr>
        <w:rPr>
          <w:rFonts w:eastAsiaTheme="minorHAnsi" w:cs="Arial"/>
          <w:b/>
          <w:color w:val="000000" w:themeColor="text1"/>
          <w:sz w:val="23"/>
          <w:szCs w:val="23"/>
        </w:rPr>
      </w:pPr>
    </w:p>
    <w:p w14:paraId="03604740" w14:textId="66F25603" w:rsidR="00060A3D" w:rsidRPr="009937C9" w:rsidRDefault="00060A3D" w:rsidP="001D05F6">
      <w:pPr>
        <w:jc w:val="center"/>
        <w:rPr>
          <w:rFonts w:eastAsiaTheme="minorHAnsi" w:cs="Arial"/>
          <w:b/>
          <w:color w:val="000000" w:themeColor="text1"/>
          <w:sz w:val="23"/>
          <w:szCs w:val="23"/>
        </w:rPr>
      </w:pPr>
      <w:r w:rsidRPr="009937C9">
        <w:rPr>
          <w:rFonts w:eastAsiaTheme="minorHAnsi" w:cs="Arial"/>
          <w:b/>
          <w:color w:val="000000" w:themeColor="text1"/>
          <w:sz w:val="23"/>
          <w:szCs w:val="23"/>
        </w:rPr>
        <w:t>§ 3</w:t>
      </w:r>
    </w:p>
    <w:p w14:paraId="1F9A16C7" w14:textId="77777777" w:rsidR="00060A3D" w:rsidRPr="009937C9" w:rsidRDefault="00060A3D" w:rsidP="00060A3D">
      <w:pPr>
        <w:spacing w:after="60" w:line="276" w:lineRule="auto"/>
        <w:jc w:val="center"/>
        <w:rPr>
          <w:rFonts w:eastAsiaTheme="minorHAnsi" w:cs="Arial"/>
          <w:b/>
          <w:color w:val="000000" w:themeColor="text1"/>
          <w:sz w:val="23"/>
          <w:szCs w:val="23"/>
        </w:rPr>
      </w:pPr>
      <w:r w:rsidRPr="009937C9">
        <w:rPr>
          <w:rFonts w:eastAsiaTheme="minorHAnsi" w:cs="Arial"/>
          <w:b/>
          <w:color w:val="000000" w:themeColor="text1"/>
          <w:sz w:val="23"/>
          <w:szCs w:val="23"/>
        </w:rPr>
        <w:t>Wynagrodzenie i warunki płatności</w:t>
      </w:r>
    </w:p>
    <w:p w14:paraId="7568906E" w14:textId="77777777" w:rsidR="00060A3D" w:rsidRPr="009937C9" w:rsidRDefault="00060A3D" w:rsidP="00060A3D">
      <w:pPr>
        <w:numPr>
          <w:ilvl w:val="0"/>
          <w:numId w:val="80"/>
        </w:numPr>
        <w:suppressAutoHyphens/>
        <w:spacing w:before="60" w:after="60" w:line="276" w:lineRule="auto"/>
        <w:ind w:left="425" w:hanging="425"/>
        <w:jc w:val="both"/>
        <w:rPr>
          <w:rFonts w:eastAsiaTheme="minorHAnsi" w:cs="Arial"/>
          <w:sz w:val="23"/>
          <w:szCs w:val="23"/>
          <w:lang w:eastAsia="en-US"/>
        </w:rPr>
      </w:pPr>
      <w:r w:rsidRPr="009937C9">
        <w:rPr>
          <w:rFonts w:eastAsiaTheme="minorHAnsi" w:cs="Arial"/>
          <w:sz w:val="23"/>
          <w:szCs w:val="23"/>
          <w:lang w:eastAsia="en-US"/>
        </w:rPr>
        <w:t>Maksymalne wynagrodzenie Wykonawcy za realizację Usługi wynosi łącznie z VAT ……………</w:t>
      </w:r>
      <w:proofErr w:type="gramStart"/>
      <w:r w:rsidRPr="009937C9">
        <w:rPr>
          <w:rFonts w:eastAsiaTheme="minorHAnsi" w:cs="Arial"/>
          <w:sz w:val="23"/>
          <w:szCs w:val="23"/>
          <w:lang w:eastAsia="en-US"/>
        </w:rPr>
        <w:t>…….</w:t>
      </w:r>
      <w:proofErr w:type="gramEnd"/>
      <w:r w:rsidRPr="009937C9">
        <w:rPr>
          <w:rFonts w:eastAsiaTheme="minorHAnsi" w:cs="Arial"/>
          <w:sz w:val="23"/>
          <w:szCs w:val="23"/>
          <w:lang w:eastAsia="en-US"/>
        </w:rPr>
        <w:t>…… zł. (słownie: …………………</w:t>
      </w:r>
      <w:proofErr w:type="gramStart"/>
      <w:r w:rsidRPr="009937C9">
        <w:rPr>
          <w:rFonts w:eastAsiaTheme="minorHAnsi" w:cs="Arial"/>
          <w:sz w:val="23"/>
          <w:szCs w:val="23"/>
          <w:lang w:eastAsia="en-US"/>
        </w:rPr>
        <w:t>…….</w:t>
      </w:r>
      <w:proofErr w:type="gramEnd"/>
      <w:r w:rsidRPr="009937C9">
        <w:rPr>
          <w:rFonts w:eastAsiaTheme="minorHAnsi" w:cs="Arial"/>
          <w:sz w:val="23"/>
          <w:szCs w:val="23"/>
          <w:lang w:eastAsia="en-US"/>
        </w:rPr>
        <w:t xml:space="preserve">.…. złotych </w:t>
      </w:r>
      <w:r w:rsidRPr="009937C9">
        <w:rPr>
          <w:rFonts w:eastAsiaTheme="minorHAnsi" w:cs="Arial"/>
          <w:sz w:val="23"/>
          <w:szCs w:val="23"/>
          <w:vertAlign w:val="superscript"/>
          <w:lang w:eastAsia="en-US"/>
        </w:rPr>
        <w:t>00</w:t>
      </w:r>
      <w:r w:rsidRPr="009937C9">
        <w:rPr>
          <w:rFonts w:eastAsiaTheme="minorHAnsi" w:cs="Arial"/>
          <w:sz w:val="23"/>
          <w:szCs w:val="23"/>
          <w:lang w:eastAsia="en-US"/>
        </w:rPr>
        <w:t>/</w:t>
      </w:r>
      <w:r w:rsidRPr="009937C9">
        <w:rPr>
          <w:rFonts w:eastAsiaTheme="minorHAnsi" w:cs="Arial"/>
          <w:sz w:val="23"/>
          <w:szCs w:val="23"/>
          <w:vertAlign w:val="subscript"/>
          <w:lang w:eastAsia="en-US"/>
        </w:rPr>
        <w:t>100</w:t>
      </w:r>
      <w:r w:rsidRPr="009937C9">
        <w:rPr>
          <w:rFonts w:eastAsiaTheme="minorHAnsi" w:cs="Arial"/>
          <w:sz w:val="23"/>
          <w:szCs w:val="23"/>
          <w:lang w:eastAsia="en-US"/>
        </w:rPr>
        <w:t>).</w:t>
      </w:r>
    </w:p>
    <w:p w14:paraId="4779B862" w14:textId="77777777" w:rsidR="00060A3D" w:rsidRPr="009937C9" w:rsidRDefault="00060A3D" w:rsidP="00060A3D">
      <w:pPr>
        <w:numPr>
          <w:ilvl w:val="0"/>
          <w:numId w:val="80"/>
        </w:numPr>
        <w:suppressAutoHyphens/>
        <w:spacing w:before="60" w:after="60" w:line="276" w:lineRule="auto"/>
        <w:ind w:left="425" w:hanging="425"/>
        <w:jc w:val="both"/>
        <w:rPr>
          <w:rFonts w:eastAsiaTheme="minorHAnsi" w:cs="Arial"/>
          <w:sz w:val="23"/>
          <w:szCs w:val="23"/>
          <w:lang w:eastAsia="en-US"/>
        </w:rPr>
      </w:pPr>
      <w:r w:rsidRPr="009937C9">
        <w:rPr>
          <w:rFonts w:eastAsiaTheme="minorHAnsi" w:cs="Arial"/>
          <w:sz w:val="23"/>
          <w:szCs w:val="23"/>
          <w:lang w:eastAsia="en-US"/>
        </w:rPr>
        <w:t>Wysokość opłat za poszczególne usługi określa załącznik nr 2 do umowy</w:t>
      </w:r>
      <w:r>
        <w:rPr>
          <w:rFonts w:eastAsiaTheme="minorHAnsi" w:cs="Arial"/>
          <w:sz w:val="23"/>
          <w:szCs w:val="23"/>
          <w:lang w:eastAsia="en-US"/>
        </w:rPr>
        <w:t xml:space="preserve"> – </w:t>
      </w:r>
      <w:r w:rsidRPr="009937C9">
        <w:rPr>
          <w:rFonts w:eastAsiaTheme="minorHAnsi" w:cs="Arial"/>
          <w:sz w:val="23"/>
          <w:szCs w:val="23"/>
          <w:lang w:eastAsia="en-US"/>
        </w:rPr>
        <w:t>Cennik świadczenia usługi</w:t>
      </w:r>
      <w:r>
        <w:rPr>
          <w:rFonts w:eastAsiaTheme="minorHAnsi" w:cs="Arial"/>
          <w:sz w:val="23"/>
          <w:szCs w:val="23"/>
          <w:lang w:eastAsia="en-US"/>
        </w:rPr>
        <w:t>.</w:t>
      </w:r>
    </w:p>
    <w:p w14:paraId="23A35B26" w14:textId="77777777" w:rsidR="00060A3D" w:rsidRPr="009937C9" w:rsidRDefault="00060A3D" w:rsidP="00060A3D">
      <w:pPr>
        <w:numPr>
          <w:ilvl w:val="0"/>
          <w:numId w:val="80"/>
        </w:numPr>
        <w:spacing w:before="60" w:after="60" w:line="276" w:lineRule="auto"/>
        <w:ind w:left="425" w:hanging="425"/>
        <w:jc w:val="both"/>
        <w:rPr>
          <w:rFonts w:eastAsiaTheme="minorHAnsi" w:cs="Arial"/>
          <w:color w:val="000000" w:themeColor="text1"/>
          <w:sz w:val="23"/>
          <w:szCs w:val="23"/>
        </w:rPr>
      </w:pPr>
      <w:r w:rsidRPr="009937C9">
        <w:rPr>
          <w:rFonts w:eastAsiaTheme="minorHAnsi" w:cs="Arial"/>
          <w:color w:val="000000" w:themeColor="text1"/>
          <w:sz w:val="23"/>
          <w:szCs w:val="23"/>
        </w:rPr>
        <w:t>W ramach wynagrodzenia wskazanego w ust. 1 Zamawiający przewiduje wielkość nakładów w poszczególnych latach obowiązywania umowy:</w:t>
      </w:r>
    </w:p>
    <w:p w14:paraId="4CEC8896" w14:textId="21C8A858" w:rsidR="00060A3D" w:rsidRDefault="00060A3D" w:rsidP="00060A3D">
      <w:pPr>
        <w:numPr>
          <w:ilvl w:val="0"/>
          <w:numId w:val="86"/>
        </w:numPr>
        <w:suppressAutoHyphens/>
        <w:spacing w:before="60" w:after="60" w:line="276" w:lineRule="auto"/>
        <w:ind w:left="788"/>
        <w:jc w:val="both"/>
        <w:rPr>
          <w:rFonts w:cs="Arial"/>
          <w:color w:val="000000" w:themeColor="text1"/>
          <w:spacing w:val="-3"/>
          <w:sz w:val="23"/>
          <w:szCs w:val="23"/>
        </w:rPr>
      </w:pPr>
      <w:r w:rsidRPr="009937C9">
        <w:rPr>
          <w:rFonts w:cs="Arial"/>
          <w:color w:val="000000" w:themeColor="text1"/>
          <w:spacing w:val="-3"/>
          <w:sz w:val="23"/>
          <w:szCs w:val="23"/>
        </w:rPr>
        <w:t>202</w:t>
      </w:r>
      <w:r w:rsidR="009F5334">
        <w:rPr>
          <w:rFonts w:cs="Arial"/>
          <w:color w:val="000000" w:themeColor="text1"/>
          <w:spacing w:val="-3"/>
          <w:sz w:val="23"/>
          <w:szCs w:val="23"/>
        </w:rPr>
        <w:t>6</w:t>
      </w:r>
      <w:r w:rsidRPr="009937C9">
        <w:rPr>
          <w:rFonts w:cs="Arial"/>
          <w:color w:val="000000" w:themeColor="text1"/>
          <w:spacing w:val="-3"/>
          <w:sz w:val="23"/>
          <w:szCs w:val="23"/>
        </w:rPr>
        <w:t xml:space="preserve"> r. – </w:t>
      </w:r>
    </w:p>
    <w:p w14:paraId="0ED689E8" w14:textId="1E1C6A7D" w:rsidR="009F5334" w:rsidRDefault="00874214" w:rsidP="00060A3D">
      <w:pPr>
        <w:numPr>
          <w:ilvl w:val="0"/>
          <w:numId w:val="86"/>
        </w:numPr>
        <w:suppressAutoHyphens/>
        <w:spacing w:before="60" w:after="60" w:line="276" w:lineRule="auto"/>
        <w:ind w:left="788"/>
        <w:jc w:val="both"/>
        <w:rPr>
          <w:rFonts w:cs="Arial"/>
          <w:color w:val="000000" w:themeColor="text1"/>
          <w:spacing w:val="-3"/>
          <w:sz w:val="23"/>
          <w:szCs w:val="23"/>
        </w:rPr>
      </w:pPr>
      <w:r>
        <w:rPr>
          <w:rFonts w:cs="Arial"/>
          <w:color w:val="000000" w:themeColor="text1"/>
          <w:spacing w:val="-3"/>
          <w:sz w:val="23"/>
          <w:szCs w:val="23"/>
        </w:rPr>
        <w:t>2027 r. –</w:t>
      </w:r>
    </w:p>
    <w:p w14:paraId="03D2C4B0" w14:textId="19F71D92" w:rsidR="00874214" w:rsidRPr="009937C9" w:rsidRDefault="00874214" w:rsidP="00060A3D">
      <w:pPr>
        <w:numPr>
          <w:ilvl w:val="0"/>
          <w:numId w:val="86"/>
        </w:numPr>
        <w:suppressAutoHyphens/>
        <w:spacing w:before="60" w:after="60" w:line="276" w:lineRule="auto"/>
        <w:ind w:left="788"/>
        <w:jc w:val="both"/>
        <w:rPr>
          <w:rFonts w:cs="Arial"/>
          <w:color w:val="000000" w:themeColor="text1"/>
          <w:spacing w:val="-3"/>
          <w:sz w:val="23"/>
          <w:szCs w:val="23"/>
        </w:rPr>
      </w:pPr>
      <w:r>
        <w:rPr>
          <w:rFonts w:cs="Arial"/>
          <w:color w:val="000000" w:themeColor="text1"/>
          <w:spacing w:val="-3"/>
          <w:sz w:val="23"/>
          <w:szCs w:val="23"/>
        </w:rPr>
        <w:t>2028 r. -</w:t>
      </w:r>
    </w:p>
    <w:p w14:paraId="2940BCC8" w14:textId="77777777" w:rsidR="00060A3D" w:rsidRPr="009937C9" w:rsidRDefault="00060A3D" w:rsidP="00060A3D">
      <w:pPr>
        <w:numPr>
          <w:ilvl w:val="0"/>
          <w:numId w:val="80"/>
        </w:numPr>
        <w:suppressAutoHyphens/>
        <w:spacing w:before="60" w:after="60" w:line="276" w:lineRule="auto"/>
        <w:ind w:left="425" w:hanging="425"/>
        <w:jc w:val="both"/>
        <w:rPr>
          <w:rFonts w:eastAsiaTheme="minorHAnsi" w:cs="Arial"/>
          <w:spacing w:val="-3"/>
          <w:sz w:val="23"/>
          <w:szCs w:val="23"/>
          <w:lang w:eastAsia="en-US"/>
        </w:rPr>
      </w:pPr>
      <w:r w:rsidRPr="009937C9">
        <w:rPr>
          <w:rFonts w:eastAsiaTheme="minorHAnsi" w:cs="Arial"/>
          <w:spacing w:val="-3"/>
          <w:sz w:val="23"/>
          <w:szCs w:val="23"/>
          <w:lang w:eastAsia="en-US"/>
        </w:rPr>
        <w:t xml:space="preserve">Wielkość nakładów określonych w ust. 3 może ulec zmianie, co nie wymaga zmiany umowy. Zmiana wielkości nakładów nie wpływa na wynagrodzenie Wykonawcy wskazane w ust. 1 i nie stanowi istotnej zmiany umowy. </w:t>
      </w:r>
    </w:p>
    <w:p w14:paraId="339719C7" w14:textId="08234360" w:rsidR="00060A3D" w:rsidRDefault="00060A3D" w:rsidP="00060A3D">
      <w:pPr>
        <w:numPr>
          <w:ilvl w:val="0"/>
          <w:numId w:val="80"/>
        </w:numPr>
        <w:suppressAutoHyphens/>
        <w:spacing w:before="60" w:after="60" w:line="276" w:lineRule="auto"/>
        <w:ind w:left="425" w:hanging="425"/>
        <w:jc w:val="both"/>
        <w:rPr>
          <w:rFonts w:eastAsiaTheme="minorHAnsi" w:cs="Arial"/>
          <w:spacing w:val="-3"/>
          <w:sz w:val="23"/>
          <w:szCs w:val="23"/>
          <w:lang w:eastAsia="en-US"/>
        </w:rPr>
      </w:pPr>
      <w:r w:rsidRPr="009937C9">
        <w:rPr>
          <w:rFonts w:eastAsiaTheme="minorHAnsi" w:cs="Arial"/>
          <w:spacing w:val="-3"/>
          <w:sz w:val="23"/>
          <w:szCs w:val="23"/>
          <w:lang w:eastAsia="en-US"/>
        </w:rPr>
        <w:t>Strony ustalają, że zapłata za Usługę nastąpi na podstawie faktur</w:t>
      </w:r>
      <w:r w:rsidR="001D05F6">
        <w:rPr>
          <w:rFonts w:eastAsiaTheme="minorHAnsi" w:cs="Arial"/>
          <w:spacing w:val="-3"/>
          <w:sz w:val="23"/>
          <w:szCs w:val="23"/>
          <w:lang w:eastAsia="en-US"/>
        </w:rPr>
        <w:t>y</w:t>
      </w:r>
      <w:r w:rsidRPr="009937C9">
        <w:rPr>
          <w:rFonts w:eastAsiaTheme="minorHAnsi" w:cs="Arial"/>
          <w:spacing w:val="-3"/>
          <w:sz w:val="23"/>
          <w:szCs w:val="23"/>
          <w:lang w:eastAsia="en-US"/>
        </w:rPr>
        <w:t xml:space="preserve"> VAT wystawianych przez Wykonawcę.</w:t>
      </w:r>
    </w:p>
    <w:p w14:paraId="56393729" w14:textId="77777777" w:rsidR="00F67CC7" w:rsidRPr="00E42D28" w:rsidRDefault="00F67CC7" w:rsidP="00E42D28">
      <w:pPr>
        <w:numPr>
          <w:ilvl w:val="0"/>
          <w:numId w:val="80"/>
        </w:numPr>
        <w:suppressAutoHyphens/>
        <w:spacing w:before="60" w:after="60" w:line="276" w:lineRule="auto"/>
        <w:ind w:left="425" w:hanging="425"/>
        <w:jc w:val="both"/>
        <w:rPr>
          <w:rFonts w:eastAsiaTheme="minorHAnsi" w:cs="Arial"/>
          <w:spacing w:val="-3"/>
          <w:sz w:val="23"/>
          <w:szCs w:val="23"/>
          <w:lang w:eastAsia="en-US"/>
        </w:rPr>
      </w:pPr>
      <w:r w:rsidRPr="00E42D28">
        <w:rPr>
          <w:rFonts w:eastAsiaTheme="minorHAnsi" w:cs="Arial"/>
          <w:spacing w:val="-3"/>
          <w:sz w:val="23"/>
          <w:szCs w:val="23"/>
          <w:lang w:eastAsia="en-US"/>
        </w:rPr>
        <w:t>Wysokości opłat określonych w Załączniku nr 2 do umowy w walutach obcych są przeliczane na PLN według średniego kursu dewiz w NBP ogłoszonego ostatniego dnia miesiąca rozliczeniowego.</w:t>
      </w:r>
    </w:p>
    <w:p w14:paraId="6C05FE60" w14:textId="77777777" w:rsidR="00F67CC7" w:rsidRPr="00E42D28" w:rsidRDefault="00F67CC7" w:rsidP="00E42D28">
      <w:pPr>
        <w:numPr>
          <w:ilvl w:val="0"/>
          <w:numId w:val="80"/>
        </w:numPr>
        <w:suppressAutoHyphens/>
        <w:spacing w:before="60" w:after="60" w:line="276" w:lineRule="auto"/>
        <w:ind w:left="425" w:hanging="425"/>
        <w:jc w:val="both"/>
        <w:rPr>
          <w:rFonts w:eastAsiaTheme="minorHAnsi" w:cs="Arial"/>
          <w:spacing w:val="-3"/>
          <w:sz w:val="23"/>
          <w:szCs w:val="23"/>
          <w:lang w:eastAsia="en-US"/>
        </w:rPr>
      </w:pPr>
      <w:r w:rsidRPr="00E42D28">
        <w:rPr>
          <w:rFonts w:eastAsiaTheme="minorHAnsi" w:cs="Arial"/>
          <w:spacing w:val="-3"/>
          <w:sz w:val="23"/>
          <w:szCs w:val="23"/>
          <w:lang w:eastAsia="en-US"/>
        </w:rPr>
        <w:t xml:space="preserve">W sytuacji, gdyby ostatni dzień miesiąca rozliczeniowego przypadał na dzień, w którym NBP nie ogłosił kursu średniego, wysokości opłat będą przeliczone po ostatnim kursie średnim ogłoszonym przez NBP w tym miesiącu. </w:t>
      </w:r>
    </w:p>
    <w:p w14:paraId="061B091C" w14:textId="3CFCAAF3" w:rsidR="00F67CC7" w:rsidRPr="009937C9" w:rsidRDefault="00F67CC7" w:rsidP="00E42D28">
      <w:pPr>
        <w:numPr>
          <w:ilvl w:val="0"/>
          <w:numId w:val="80"/>
        </w:numPr>
        <w:suppressAutoHyphens/>
        <w:spacing w:before="60" w:after="60" w:line="276" w:lineRule="auto"/>
        <w:ind w:left="425" w:hanging="425"/>
        <w:jc w:val="both"/>
        <w:rPr>
          <w:rFonts w:eastAsiaTheme="minorHAnsi" w:cs="Arial"/>
          <w:spacing w:val="-3"/>
          <w:sz w:val="23"/>
          <w:szCs w:val="23"/>
          <w:lang w:eastAsia="en-US"/>
        </w:rPr>
      </w:pPr>
      <w:r w:rsidRPr="00E42D28">
        <w:rPr>
          <w:rFonts w:eastAsiaTheme="minorHAnsi" w:cs="Arial"/>
          <w:spacing w:val="-3"/>
          <w:sz w:val="23"/>
          <w:szCs w:val="23"/>
          <w:lang w:eastAsia="en-US"/>
        </w:rPr>
        <w:t>Wynagrodzenie za usługę płatne będzie za każdy zakończony miesiąc kalendarzowy wg stawek zgodnie z Załącznikiem nr 2 do umowy.</w:t>
      </w:r>
    </w:p>
    <w:p w14:paraId="46C4A7F5" w14:textId="77777777" w:rsidR="00060A3D" w:rsidRDefault="00060A3D" w:rsidP="00060A3D">
      <w:pPr>
        <w:numPr>
          <w:ilvl w:val="0"/>
          <w:numId w:val="80"/>
        </w:numPr>
        <w:suppressAutoHyphens/>
        <w:spacing w:before="60" w:after="60" w:line="276" w:lineRule="auto"/>
        <w:ind w:left="425" w:hanging="425"/>
        <w:jc w:val="both"/>
        <w:rPr>
          <w:rFonts w:eastAsiaTheme="minorHAnsi" w:cs="Arial"/>
          <w:spacing w:val="-3"/>
          <w:sz w:val="23"/>
          <w:szCs w:val="23"/>
          <w:lang w:eastAsia="en-US"/>
        </w:rPr>
      </w:pPr>
      <w:r w:rsidRPr="009937C9">
        <w:rPr>
          <w:rFonts w:eastAsiaTheme="minorHAnsi" w:cs="Arial"/>
          <w:spacing w:val="-3"/>
          <w:sz w:val="23"/>
          <w:szCs w:val="23"/>
          <w:lang w:eastAsia="en-US"/>
        </w:rPr>
        <w:t>Wykonawca zobowiązuje się do rozliczenia Usługi w okresie rozliczeniowym obejmującym miesiąc kalendarzowy.</w:t>
      </w:r>
    </w:p>
    <w:p w14:paraId="5CC8D820" w14:textId="77777777" w:rsidR="00AB7551" w:rsidRPr="00E42D28" w:rsidRDefault="00AB7551" w:rsidP="00E42D28">
      <w:pPr>
        <w:numPr>
          <w:ilvl w:val="0"/>
          <w:numId w:val="80"/>
        </w:numPr>
        <w:suppressAutoHyphens/>
        <w:spacing w:before="60" w:after="60" w:line="276" w:lineRule="auto"/>
        <w:ind w:left="425" w:hanging="425"/>
        <w:jc w:val="both"/>
        <w:rPr>
          <w:rFonts w:eastAsiaTheme="minorHAnsi" w:cs="Arial"/>
          <w:spacing w:val="-3"/>
          <w:sz w:val="23"/>
          <w:szCs w:val="23"/>
          <w:lang w:eastAsia="en-US"/>
        </w:rPr>
      </w:pPr>
      <w:r w:rsidRPr="00E42D28">
        <w:rPr>
          <w:rFonts w:eastAsiaTheme="minorHAnsi" w:cs="Arial"/>
          <w:spacing w:val="-3"/>
          <w:sz w:val="23"/>
          <w:szCs w:val="23"/>
          <w:lang w:eastAsia="en-US"/>
        </w:rPr>
        <w:t xml:space="preserve">Strony ustalają, że obowiązki dotyczące wystawiania faktur w związku z realizacją niniejszej umowy wykonywane będą zgodnie z przepisami ustawy z dnia 11 marca 2004 r. o podatku od towarów i usług (tj. Dz. U. z 2025 r., poz. 775 z </w:t>
      </w:r>
      <w:proofErr w:type="spellStart"/>
      <w:r w:rsidRPr="00E42D28">
        <w:rPr>
          <w:rFonts w:eastAsiaTheme="minorHAnsi" w:cs="Arial"/>
          <w:spacing w:val="-3"/>
          <w:sz w:val="23"/>
          <w:szCs w:val="23"/>
          <w:lang w:eastAsia="en-US"/>
        </w:rPr>
        <w:t>późn</w:t>
      </w:r>
      <w:proofErr w:type="spellEnd"/>
      <w:r w:rsidRPr="00E42D28">
        <w:rPr>
          <w:rFonts w:eastAsiaTheme="minorHAnsi" w:cs="Arial"/>
          <w:spacing w:val="-3"/>
          <w:sz w:val="23"/>
          <w:szCs w:val="23"/>
          <w:lang w:eastAsia="en-US"/>
        </w:rPr>
        <w:t>. zm.) oraz aktów wykonawczych do tej ustawy, w szczególności z przepisami regulującymi funkcjonowanie i stosowanie Krajowego Systemu e- Faktur (</w:t>
      </w:r>
      <w:proofErr w:type="spellStart"/>
      <w:r w:rsidRPr="00E42D28">
        <w:rPr>
          <w:rFonts w:eastAsiaTheme="minorHAnsi" w:cs="Arial"/>
          <w:spacing w:val="-3"/>
          <w:sz w:val="23"/>
          <w:szCs w:val="23"/>
          <w:lang w:eastAsia="en-US"/>
        </w:rPr>
        <w:t>KSeF</w:t>
      </w:r>
      <w:proofErr w:type="spellEnd"/>
      <w:r w:rsidRPr="00E42D28">
        <w:rPr>
          <w:rFonts w:eastAsiaTheme="minorHAnsi" w:cs="Arial"/>
          <w:spacing w:val="-3"/>
          <w:sz w:val="23"/>
          <w:szCs w:val="23"/>
          <w:lang w:eastAsia="en-US"/>
        </w:rPr>
        <w:t xml:space="preserve">).  Z dniem wejścia w życie powszechnego obowiązku odbierania faktur w </w:t>
      </w:r>
      <w:proofErr w:type="spellStart"/>
      <w:r w:rsidRPr="00E42D28">
        <w:rPr>
          <w:rFonts w:eastAsiaTheme="minorHAnsi" w:cs="Arial"/>
          <w:spacing w:val="-3"/>
          <w:sz w:val="23"/>
          <w:szCs w:val="23"/>
          <w:lang w:eastAsia="en-US"/>
        </w:rPr>
        <w:t>KSeF</w:t>
      </w:r>
      <w:proofErr w:type="spellEnd"/>
      <w:r w:rsidRPr="00E42D28">
        <w:rPr>
          <w:rFonts w:eastAsiaTheme="minorHAnsi" w:cs="Arial"/>
          <w:spacing w:val="-3"/>
          <w:sz w:val="23"/>
          <w:szCs w:val="23"/>
          <w:lang w:eastAsia="en-US"/>
        </w:rPr>
        <w:t xml:space="preserve">, w przypadku, gdy Wykonawca jest zobowiązany do wystawiania faktur przy zastosowaniu </w:t>
      </w:r>
      <w:proofErr w:type="spellStart"/>
      <w:r w:rsidRPr="00E42D28">
        <w:rPr>
          <w:rFonts w:eastAsiaTheme="minorHAnsi" w:cs="Arial"/>
          <w:spacing w:val="-3"/>
          <w:sz w:val="23"/>
          <w:szCs w:val="23"/>
          <w:lang w:eastAsia="en-US"/>
        </w:rPr>
        <w:t>KSeF</w:t>
      </w:r>
      <w:proofErr w:type="spellEnd"/>
      <w:r w:rsidRPr="00E42D28">
        <w:rPr>
          <w:rFonts w:eastAsiaTheme="minorHAnsi" w:cs="Arial"/>
          <w:spacing w:val="-3"/>
          <w:sz w:val="23"/>
          <w:szCs w:val="23"/>
          <w:lang w:eastAsia="en-US"/>
        </w:rPr>
        <w:t xml:space="preserve">, Zamawiający uzna za prawidłowo doręczoną wyłącznie fakturę ustrukturyzowaną, o której mowa w art. 2 pkt. 32 a ustawy o podatku od towarów i usług skutecznie przekazaną za pośrednictwem </w:t>
      </w:r>
      <w:proofErr w:type="spellStart"/>
      <w:r w:rsidRPr="00E42D28">
        <w:rPr>
          <w:rFonts w:eastAsiaTheme="minorHAnsi" w:cs="Arial"/>
          <w:spacing w:val="-3"/>
          <w:sz w:val="23"/>
          <w:szCs w:val="23"/>
          <w:lang w:eastAsia="en-US"/>
        </w:rPr>
        <w:t>KSeF</w:t>
      </w:r>
      <w:proofErr w:type="spellEnd"/>
      <w:r w:rsidRPr="00E42D28">
        <w:rPr>
          <w:rFonts w:eastAsiaTheme="minorHAnsi" w:cs="Arial"/>
          <w:spacing w:val="-3"/>
          <w:sz w:val="23"/>
          <w:szCs w:val="23"/>
          <w:lang w:eastAsia="en-US"/>
        </w:rPr>
        <w:t>.</w:t>
      </w:r>
    </w:p>
    <w:p w14:paraId="20182A6E" w14:textId="77777777" w:rsidR="00AB7551" w:rsidRPr="0064421B" w:rsidRDefault="00AB7551" w:rsidP="00AB7551">
      <w:pPr>
        <w:spacing w:after="120"/>
        <w:ind w:left="426"/>
        <w:jc w:val="both"/>
        <w:rPr>
          <w:rFonts w:cs="Arial"/>
          <w:sz w:val="22"/>
          <w:szCs w:val="22"/>
        </w:rPr>
      </w:pPr>
    </w:p>
    <w:p w14:paraId="5A207987" w14:textId="77777777" w:rsidR="00AB7551" w:rsidRPr="00DB4832" w:rsidRDefault="00AB7551" w:rsidP="0060587B">
      <w:pPr>
        <w:numPr>
          <w:ilvl w:val="0"/>
          <w:numId w:val="80"/>
        </w:numPr>
        <w:spacing w:after="120"/>
        <w:ind w:left="426" w:hanging="426"/>
        <w:jc w:val="both"/>
        <w:rPr>
          <w:rFonts w:eastAsiaTheme="minorHAnsi" w:cs="Arial"/>
          <w:spacing w:val="-3"/>
          <w:sz w:val="23"/>
          <w:szCs w:val="23"/>
          <w:lang w:eastAsia="en-US"/>
        </w:rPr>
      </w:pPr>
      <w:r w:rsidRPr="00DB4832">
        <w:rPr>
          <w:rFonts w:eastAsiaTheme="minorHAnsi" w:cs="Arial"/>
          <w:spacing w:val="-3"/>
          <w:sz w:val="23"/>
          <w:szCs w:val="23"/>
          <w:lang w:eastAsia="en-US"/>
        </w:rPr>
        <w:lastRenderedPageBreak/>
        <w:t>Wykonawca objęty przepisami nakładającymi obowiązek wystawiania faktur ustrukturyzowanych w Krajowym Systemie e-Faktur zobowiązuje się do wystawienia wszystkich faktur związanych z realizacją niniejszej umowy wyłącznie za pośrednictwem Krajowego Systemu e-Faktur, zgodnie z obowiązującymi przepisami prawa.</w:t>
      </w:r>
    </w:p>
    <w:p w14:paraId="18CBC81E" w14:textId="2AE31965" w:rsidR="00AB7551" w:rsidRPr="009937C9" w:rsidRDefault="00AB7551" w:rsidP="0060587B">
      <w:pPr>
        <w:numPr>
          <w:ilvl w:val="0"/>
          <w:numId w:val="80"/>
        </w:numPr>
        <w:suppressAutoHyphens/>
        <w:spacing w:before="60" w:after="60" w:line="276" w:lineRule="auto"/>
        <w:ind w:left="426" w:hanging="426"/>
        <w:jc w:val="both"/>
        <w:rPr>
          <w:rFonts w:eastAsiaTheme="minorHAnsi" w:cs="Arial"/>
          <w:spacing w:val="-3"/>
          <w:sz w:val="23"/>
          <w:szCs w:val="23"/>
          <w:lang w:eastAsia="en-US"/>
        </w:rPr>
      </w:pPr>
      <w:r w:rsidRPr="00DB4832">
        <w:rPr>
          <w:rFonts w:eastAsiaTheme="minorHAnsi" w:cs="Arial"/>
          <w:spacing w:val="-3"/>
          <w:sz w:val="23"/>
          <w:szCs w:val="23"/>
          <w:lang w:eastAsia="en-US"/>
        </w:rPr>
        <w:t xml:space="preserve">Wykonawca nieobjęty obowiązkiem stosowania </w:t>
      </w:r>
      <w:proofErr w:type="spellStart"/>
      <w:r w:rsidRPr="00DB4832">
        <w:rPr>
          <w:rFonts w:eastAsiaTheme="minorHAnsi" w:cs="Arial"/>
          <w:spacing w:val="-3"/>
          <w:sz w:val="23"/>
          <w:szCs w:val="23"/>
          <w:lang w:eastAsia="en-US"/>
        </w:rPr>
        <w:t>KSeF</w:t>
      </w:r>
      <w:proofErr w:type="spellEnd"/>
      <w:r w:rsidRPr="00DB4832">
        <w:rPr>
          <w:rFonts w:eastAsiaTheme="minorHAnsi" w:cs="Arial"/>
          <w:spacing w:val="-3"/>
          <w:sz w:val="23"/>
          <w:szCs w:val="23"/>
          <w:lang w:eastAsia="en-US"/>
        </w:rPr>
        <w:t xml:space="preserve"> wystawia faktury w formie tradycyjnej (papierowej lub elektronicznej), zgodnie z obowiązującymi przepisami oraz postanowieniami niniejszej umowy.</w:t>
      </w:r>
    </w:p>
    <w:p w14:paraId="016C327B" w14:textId="68E1570F" w:rsidR="00060A3D" w:rsidRPr="009937C9" w:rsidRDefault="00060A3D" w:rsidP="00060A3D">
      <w:pPr>
        <w:numPr>
          <w:ilvl w:val="0"/>
          <w:numId w:val="80"/>
        </w:numPr>
        <w:suppressAutoHyphens/>
        <w:spacing w:before="60" w:after="60" w:line="276" w:lineRule="auto"/>
        <w:ind w:left="425" w:hanging="425"/>
        <w:jc w:val="both"/>
        <w:rPr>
          <w:rFonts w:eastAsiaTheme="minorHAnsi" w:cs="Arial"/>
          <w:spacing w:val="-3"/>
          <w:sz w:val="23"/>
          <w:szCs w:val="23"/>
          <w:lang w:eastAsia="en-US"/>
        </w:rPr>
      </w:pPr>
      <w:r w:rsidRPr="009937C9">
        <w:rPr>
          <w:rFonts w:eastAsiaTheme="minorHAnsi" w:cs="Arial"/>
          <w:spacing w:val="-3"/>
          <w:sz w:val="23"/>
          <w:szCs w:val="23"/>
          <w:lang w:eastAsia="en-US"/>
        </w:rPr>
        <w:t xml:space="preserve">Wynagrodzenie za Usługę płatne będzie </w:t>
      </w:r>
      <w:r w:rsidR="001D05F6" w:rsidRPr="001D05F6">
        <w:rPr>
          <w:rFonts w:eastAsiaTheme="minorHAnsi" w:cs="Arial"/>
          <w:spacing w:val="-3"/>
          <w:sz w:val="23"/>
          <w:szCs w:val="23"/>
          <w:lang w:eastAsia="en-US"/>
        </w:rPr>
        <w:t xml:space="preserve">przelewem w terminie 30 dni od daty otrzymania przez Zamawiającego prawidłowo wystawionej faktury </w:t>
      </w:r>
      <w:proofErr w:type="gramStart"/>
      <w:r w:rsidR="001D05F6" w:rsidRPr="001D05F6">
        <w:rPr>
          <w:rFonts w:eastAsiaTheme="minorHAnsi" w:cs="Arial"/>
          <w:spacing w:val="-3"/>
          <w:sz w:val="23"/>
          <w:szCs w:val="23"/>
          <w:lang w:eastAsia="en-US"/>
        </w:rPr>
        <w:t>VAT.</w:t>
      </w:r>
      <w:r w:rsidRPr="009937C9">
        <w:rPr>
          <w:rFonts w:eastAsiaTheme="minorHAnsi" w:cs="Arial"/>
          <w:spacing w:val="-3"/>
          <w:sz w:val="23"/>
          <w:szCs w:val="23"/>
          <w:lang w:eastAsia="en-US"/>
        </w:rPr>
        <w:t>.</w:t>
      </w:r>
      <w:proofErr w:type="gramEnd"/>
    </w:p>
    <w:p w14:paraId="2ED94F4F" w14:textId="77777777" w:rsidR="00060A3D" w:rsidRPr="009937C9" w:rsidRDefault="00060A3D" w:rsidP="00060A3D">
      <w:pPr>
        <w:numPr>
          <w:ilvl w:val="0"/>
          <w:numId w:val="80"/>
        </w:numPr>
        <w:suppressAutoHyphens/>
        <w:spacing w:before="60" w:after="60" w:line="276" w:lineRule="auto"/>
        <w:ind w:left="425" w:hanging="425"/>
        <w:jc w:val="both"/>
        <w:rPr>
          <w:rFonts w:eastAsiaTheme="minorHAnsi" w:cs="Arial"/>
          <w:spacing w:val="-3"/>
          <w:sz w:val="23"/>
          <w:szCs w:val="23"/>
          <w:lang w:eastAsia="en-US"/>
        </w:rPr>
      </w:pPr>
      <w:r w:rsidRPr="009937C9">
        <w:rPr>
          <w:rFonts w:eastAsiaTheme="minorHAnsi" w:cs="Arial"/>
          <w:spacing w:val="-3"/>
          <w:sz w:val="23"/>
          <w:szCs w:val="23"/>
          <w:lang w:eastAsia="en-US"/>
        </w:rPr>
        <w:t>Wykonawca dostarczy fakturę za usługę w terminie 7 dni od zakończenia okresu rozliczeniowego.</w:t>
      </w:r>
    </w:p>
    <w:p w14:paraId="61C44D22" w14:textId="77777777" w:rsidR="00060A3D" w:rsidRPr="00DB4832" w:rsidRDefault="00060A3D" w:rsidP="00060A3D">
      <w:pPr>
        <w:numPr>
          <w:ilvl w:val="0"/>
          <w:numId w:val="80"/>
        </w:numPr>
        <w:suppressAutoHyphens/>
        <w:spacing w:before="60" w:after="60" w:line="276" w:lineRule="auto"/>
        <w:ind w:left="425" w:hanging="425"/>
        <w:jc w:val="both"/>
        <w:rPr>
          <w:rFonts w:eastAsiaTheme="minorHAnsi" w:cs="Arial"/>
          <w:spacing w:val="-3"/>
          <w:sz w:val="23"/>
          <w:szCs w:val="23"/>
          <w:lang w:eastAsia="en-US"/>
        </w:rPr>
      </w:pPr>
      <w:r w:rsidRPr="009937C9">
        <w:rPr>
          <w:rFonts w:eastAsiaTheme="minorHAnsi" w:cs="Arial"/>
          <w:spacing w:val="-3"/>
          <w:sz w:val="23"/>
          <w:szCs w:val="23"/>
          <w:lang w:eastAsia="en-US"/>
        </w:rPr>
        <w:t>Wykonawca</w:t>
      </w:r>
      <w:r w:rsidRPr="00DB4832">
        <w:rPr>
          <w:rFonts w:eastAsiaTheme="minorHAnsi" w:cs="Arial"/>
          <w:spacing w:val="-3"/>
          <w:sz w:val="23"/>
          <w:szCs w:val="23"/>
          <w:lang w:eastAsia="en-US"/>
        </w:rPr>
        <w:t xml:space="preserve"> zobowiązany jest wystawiać fakturę na Zamawiającego, zgodnie z wyborem Wykonawcy w formie papierowej albo elektronicznej:</w:t>
      </w:r>
    </w:p>
    <w:p w14:paraId="42D008FA" w14:textId="77777777" w:rsidR="00060A3D" w:rsidRPr="009937C9" w:rsidRDefault="00060A3D" w:rsidP="00060A3D">
      <w:pPr>
        <w:numPr>
          <w:ilvl w:val="0"/>
          <w:numId w:val="96"/>
        </w:numPr>
        <w:suppressAutoHyphens/>
        <w:spacing w:before="60" w:after="60" w:line="276" w:lineRule="auto"/>
        <w:jc w:val="both"/>
        <w:rPr>
          <w:rFonts w:cs="Arial"/>
          <w:color w:val="000000" w:themeColor="text1"/>
          <w:spacing w:val="-3"/>
          <w:sz w:val="23"/>
          <w:szCs w:val="23"/>
        </w:rPr>
      </w:pPr>
      <w:r w:rsidRPr="009937C9">
        <w:rPr>
          <w:rFonts w:cs="Arial"/>
          <w:color w:val="000000" w:themeColor="text1"/>
          <w:spacing w:val="-3"/>
          <w:sz w:val="23"/>
          <w:szCs w:val="23"/>
        </w:rPr>
        <w:t>dla faktury w formie papierowej:</w:t>
      </w:r>
    </w:p>
    <w:p w14:paraId="41F5251A" w14:textId="303BB23D" w:rsidR="00060A3D" w:rsidRPr="009937C9" w:rsidRDefault="00FD48C7" w:rsidP="00060A3D">
      <w:pPr>
        <w:suppressAutoHyphens/>
        <w:spacing w:before="60" w:after="60" w:line="276" w:lineRule="auto"/>
        <w:ind w:left="788"/>
        <w:jc w:val="both"/>
        <w:rPr>
          <w:rFonts w:cs="Arial"/>
          <w:color w:val="000000" w:themeColor="text1"/>
          <w:spacing w:val="-3"/>
          <w:sz w:val="23"/>
          <w:szCs w:val="23"/>
        </w:rPr>
      </w:pPr>
      <w:r w:rsidRPr="0064421B">
        <w:rPr>
          <w:rFonts w:eastAsia="Aptos" w:cs="Arial"/>
          <w:sz w:val="22"/>
          <w:szCs w:val="22"/>
        </w:rPr>
        <w:t xml:space="preserve">Faktura zostanie wystawiona na Zamawiającego, tj.: Centrum Zasobów Cyberprzestrzeni Sił Zbrojnych z siedzibą w Warszawie 00-909 przy ul. </w:t>
      </w:r>
      <w:proofErr w:type="gramStart"/>
      <w:r w:rsidRPr="0064421B">
        <w:rPr>
          <w:rFonts w:eastAsia="Aptos" w:cs="Arial"/>
          <w:sz w:val="22"/>
          <w:szCs w:val="22"/>
        </w:rPr>
        <w:t>Żwirki  i</w:t>
      </w:r>
      <w:proofErr w:type="gramEnd"/>
      <w:r w:rsidRPr="0064421B">
        <w:rPr>
          <w:rFonts w:eastAsia="Aptos" w:cs="Arial"/>
          <w:sz w:val="22"/>
          <w:szCs w:val="22"/>
        </w:rPr>
        <w:t xml:space="preserve"> Wigury 9/13</w:t>
      </w:r>
      <w:r w:rsidR="005E38AB">
        <w:rPr>
          <w:rFonts w:eastAsia="Aptos" w:cs="Arial"/>
          <w:sz w:val="22"/>
          <w:szCs w:val="22"/>
        </w:rPr>
        <w:t>;</w:t>
      </w:r>
    </w:p>
    <w:p w14:paraId="749D3ED1" w14:textId="77777777" w:rsidR="00060A3D" w:rsidRPr="009937C9" w:rsidRDefault="00060A3D" w:rsidP="00060A3D">
      <w:pPr>
        <w:numPr>
          <w:ilvl w:val="0"/>
          <w:numId w:val="96"/>
        </w:numPr>
        <w:suppressAutoHyphens/>
        <w:spacing w:before="60" w:after="60" w:line="276" w:lineRule="auto"/>
        <w:ind w:left="788"/>
        <w:jc w:val="both"/>
        <w:rPr>
          <w:rFonts w:cs="Arial"/>
          <w:color w:val="000000" w:themeColor="text1"/>
          <w:spacing w:val="-3"/>
          <w:sz w:val="23"/>
          <w:szCs w:val="23"/>
        </w:rPr>
      </w:pPr>
      <w:r w:rsidRPr="009937C9">
        <w:rPr>
          <w:rFonts w:cs="Arial"/>
          <w:color w:val="000000" w:themeColor="text1"/>
          <w:spacing w:val="-3"/>
          <w:sz w:val="23"/>
          <w:szCs w:val="23"/>
        </w:rPr>
        <w:t xml:space="preserve">dla faktury w formie elektronicznej: </w:t>
      </w:r>
    </w:p>
    <w:p w14:paraId="4F7FD91A" w14:textId="7D31969D" w:rsidR="00060A3D" w:rsidRPr="009937C9" w:rsidRDefault="005E38AB" w:rsidP="00060A3D">
      <w:pPr>
        <w:suppressAutoHyphens/>
        <w:spacing w:before="60" w:after="60" w:line="276" w:lineRule="auto"/>
        <w:ind w:left="788"/>
        <w:jc w:val="both"/>
        <w:rPr>
          <w:rFonts w:cs="Arial"/>
          <w:color w:val="000000" w:themeColor="text1"/>
          <w:spacing w:val="-3"/>
          <w:sz w:val="23"/>
          <w:szCs w:val="23"/>
        </w:rPr>
      </w:pPr>
      <w:r w:rsidRPr="0064421B">
        <w:rPr>
          <w:rFonts w:eastAsia="Aptos" w:cs="Arial"/>
          <w:sz w:val="22"/>
          <w:szCs w:val="22"/>
        </w:rPr>
        <w:t xml:space="preserve">Faktura zostanie wystawiona na Zamawiającego, tj.: Centrum Zasobów Cyberprzestrzeni Sił Zbrojnych z siedzibą w Warszawie 00-909 przy ul. </w:t>
      </w:r>
      <w:proofErr w:type="gramStart"/>
      <w:r w:rsidRPr="0064421B">
        <w:rPr>
          <w:rFonts w:eastAsia="Aptos" w:cs="Arial"/>
          <w:sz w:val="22"/>
          <w:szCs w:val="22"/>
        </w:rPr>
        <w:t>Żwirki  i</w:t>
      </w:r>
      <w:proofErr w:type="gramEnd"/>
      <w:r w:rsidRPr="0064421B">
        <w:rPr>
          <w:rFonts w:eastAsia="Aptos" w:cs="Arial"/>
          <w:sz w:val="22"/>
          <w:szCs w:val="22"/>
        </w:rPr>
        <w:t xml:space="preserve"> Wigury 9/13 i przekazana w formie elektronicznej za pośrednictwem systemu teleinformatycznego o którym mowa w ustawie z dnia 9 listopada 2018 roku o elektronicznym fakturowaniu w zamówieniach publicznych, koncesjach </w:t>
      </w:r>
      <w:proofErr w:type="gramStart"/>
      <w:r w:rsidRPr="0064421B">
        <w:rPr>
          <w:rFonts w:eastAsia="Aptos" w:cs="Arial"/>
          <w:sz w:val="22"/>
          <w:szCs w:val="22"/>
        </w:rPr>
        <w:t>na  roboty</w:t>
      </w:r>
      <w:proofErr w:type="gramEnd"/>
      <w:r w:rsidRPr="0064421B">
        <w:rPr>
          <w:rFonts w:eastAsia="Aptos" w:cs="Arial"/>
          <w:sz w:val="22"/>
          <w:szCs w:val="22"/>
        </w:rPr>
        <w:t xml:space="preserve"> budowlane lub usługi oraz partnerstwie publiczno-prywatnym (Dz. U. z 2020 r., poz. </w:t>
      </w:r>
      <w:r>
        <w:rPr>
          <w:rFonts w:eastAsia="Aptos" w:cs="Arial"/>
          <w:sz w:val="22"/>
          <w:szCs w:val="22"/>
        </w:rPr>
        <w:t>1666</w:t>
      </w:r>
      <w:r w:rsidRPr="0064421B">
        <w:rPr>
          <w:rFonts w:eastAsia="Aptos" w:cs="Arial"/>
          <w:sz w:val="22"/>
          <w:szCs w:val="22"/>
        </w:rPr>
        <w:t xml:space="preserve"> z </w:t>
      </w:r>
      <w:proofErr w:type="spellStart"/>
      <w:r w:rsidRPr="0064421B">
        <w:rPr>
          <w:rFonts w:eastAsia="Aptos" w:cs="Arial"/>
          <w:sz w:val="22"/>
          <w:szCs w:val="22"/>
        </w:rPr>
        <w:t>późn</w:t>
      </w:r>
      <w:proofErr w:type="spellEnd"/>
      <w:r w:rsidRPr="0064421B">
        <w:rPr>
          <w:rFonts w:eastAsia="Aptos" w:cs="Arial"/>
          <w:sz w:val="22"/>
          <w:szCs w:val="22"/>
        </w:rPr>
        <w:t xml:space="preserve">. zm.). poprzez platformę efaktura.gov.pl oraz poprzez e-mail </w:t>
      </w:r>
      <w:hyperlink r:id="rId28" w:history="1">
        <w:r w:rsidRPr="0064421B">
          <w:rPr>
            <w:rFonts w:eastAsia="Aptos" w:cs="Arial"/>
            <w:color w:val="0563C1"/>
            <w:sz w:val="22"/>
            <w:szCs w:val="22"/>
            <w:u w:val="single"/>
          </w:rPr>
          <w:t>czcsz.finanse@ron.mil.pl</w:t>
        </w:r>
      </w:hyperlink>
      <w:r>
        <w:t>.</w:t>
      </w:r>
    </w:p>
    <w:p w14:paraId="76B899FA" w14:textId="77777777" w:rsidR="00060A3D" w:rsidRPr="009937C9" w:rsidRDefault="00060A3D" w:rsidP="00060A3D">
      <w:pPr>
        <w:numPr>
          <w:ilvl w:val="0"/>
          <w:numId w:val="80"/>
        </w:numPr>
        <w:tabs>
          <w:tab w:val="left" w:pos="426"/>
        </w:tabs>
        <w:suppressAutoHyphens/>
        <w:spacing w:before="60" w:after="60" w:line="276" w:lineRule="auto"/>
        <w:ind w:left="425" w:hanging="425"/>
        <w:jc w:val="both"/>
        <w:rPr>
          <w:rFonts w:eastAsiaTheme="minorHAnsi" w:cs="Arial"/>
          <w:spacing w:val="-3"/>
          <w:sz w:val="23"/>
          <w:szCs w:val="23"/>
          <w:lang w:eastAsia="en-US"/>
        </w:rPr>
      </w:pPr>
      <w:r w:rsidRPr="009937C9">
        <w:rPr>
          <w:rFonts w:eastAsiaTheme="minorHAnsi" w:cs="Arial"/>
          <w:spacing w:val="-3"/>
          <w:sz w:val="23"/>
          <w:szCs w:val="23"/>
          <w:lang w:eastAsia="en-US"/>
        </w:rPr>
        <w:t>Wynagrodzenie przysługujące Wykonawcy płatne będzie z konta bankowego Zamawiającego na konto bankowe Wykonawcy w terminie do 30 dni od daty otrzymania przez Zamawiającego prawidłowo wystawionej faktury VAT wraz z podpisanym przez Odbiorcę protokołem odbioru przedmiotu umowy.</w:t>
      </w:r>
    </w:p>
    <w:p w14:paraId="22F7FC5D" w14:textId="77777777" w:rsidR="00060A3D" w:rsidRPr="0011086E" w:rsidRDefault="00060A3D" w:rsidP="00060A3D">
      <w:pPr>
        <w:numPr>
          <w:ilvl w:val="0"/>
          <w:numId w:val="80"/>
        </w:numPr>
        <w:tabs>
          <w:tab w:val="left" w:pos="426"/>
        </w:tabs>
        <w:suppressAutoHyphens/>
        <w:spacing w:before="60" w:after="60" w:line="276" w:lineRule="auto"/>
        <w:ind w:left="425" w:hanging="425"/>
        <w:jc w:val="both"/>
        <w:rPr>
          <w:rFonts w:eastAsiaTheme="minorHAnsi" w:cs="Arial"/>
          <w:spacing w:val="-3"/>
          <w:sz w:val="23"/>
          <w:szCs w:val="23"/>
          <w:lang w:eastAsia="en-US"/>
        </w:rPr>
      </w:pPr>
      <w:r w:rsidRPr="0011086E">
        <w:rPr>
          <w:rFonts w:eastAsiaTheme="minorHAnsi" w:cs="Arial"/>
          <w:spacing w:val="-3"/>
          <w:sz w:val="23"/>
          <w:szCs w:val="23"/>
          <w:lang w:eastAsia="en-US"/>
        </w:rPr>
        <w:t>Za dzień zapłaty uważa się dzień obciążenia rachunku bankowego Zamawiającego.</w:t>
      </w:r>
    </w:p>
    <w:p w14:paraId="1E994F08" w14:textId="77777777" w:rsidR="00060A3D" w:rsidRPr="009937C9" w:rsidRDefault="00060A3D" w:rsidP="00060A3D">
      <w:pPr>
        <w:numPr>
          <w:ilvl w:val="0"/>
          <w:numId w:val="80"/>
        </w:numPr>
        <w:tabs>
          <w:tab w:val="left" w:pos="426"/>
        </w:tabs>
        <w:suppressAutoHyphens/>
        <w:spacing w:before="60" w:after="60" w:line="276" w:lineRule="auto"/>
        <w:ind w:left="425" w:hanging="425"/>
        <w:jc w:val="both"/>
        <w:rPr>
          <w:rFonts w:eastAsiaTheme="minorHAnsi" w:cs="Arial"/>
          <w:spacing w:val="-3"/>
          <w:sz w:val="23"/>
          <w:szCs w:val="23"/>
          <w:lang w:eastAsia="en-US"/>
        </w:rPr>
      </w:pPr>
      <w:r w:rsidRPr="009937C9">
        <w:rPr>
          <w:rFonts w:eastAsiaTheme="minorHAnsi" w:cs="Arial"/>
          <w:spacing w:val="-3"/>
          <w:sz w:val="23"/>
          <w:szCs w:val="23"/>
          <w:lang w:eastAsia="en-US"/>
        </w:rPr>
        <w:t>Strony umowy uwzględniają obowiązki związane z zastosowaniem mechanizmu podzielonej płatności, o którym mowa w art. 108a i nast. ustawy o podatku od towarów i</w:t>
      </w:r>
      <w:r>
        <w:rPr>
          <w:rFonts w:eastAsiaTheme="minorHAnsi" w:cs="Arial"/>
          <w:spacing w:val="-3"/>
          <w:sz w:val="23"/>
          <w:szCs w:val="23"/>
          <w:lang w:eastAsia="en-US"/>
        </w:rPr>
        <w:t> </w:t>
      </w:r>
      <w:r w:rsidRPr="009937C9">
        <w:rPr>
          <w:rFonts w:eastAsiaTheme="minorHAnsi" w:cs="Arial"/>
          <w:spacing w:val="-3"/>
          <w:sz w:val="23"/>
          <w:szCs w:val="23"/>
          <w:lang w:eastAsia="en-US"/>
        </w:rPr>
        <w:t>usług</w:t>
      </w:r>
      <w:r>
        <w:rPr>
          <w:rFonts w:eastAsiaTheme="minorHAnsi" w:cs="Arial"/>
          <w:spacing w:val="-3"/>
          <w:sz w:val="23"/>
          <w:szCs w:val="23"/>
          <w:lang w:eastAsia="en-US"/>
        </w:rPr>
        <w:t xml:space="preserve">. </w:t>
      </w:r>
      <w:r w:rsidRPr="009937C9">
        <w:rPr>
          <w:rFonts w:eastAsiaTheme="minorHAnsi" w:cs="Arial"/>
          <w:spacing w:val="-3"/>
          <w:sz w:val="23"/>
          <w:szCs w:val="23"/>
          <w:lang w:eastAsia="en-US"/>
        </w:rPr>
        <w:t>W</w:t>
      </w:r>
      <w:r>
        <w:rPr>
          <w:rFonts w:eastAsiaTheme="minorHAnsi" w:cs="Arial"/>
          <w:spacing w:val="-3"/>
          <w:sz w:val="23"/>
          <w:szCs w:val="23"/>
          <w:lang w:eastAsia="en-US"/>
        </w:rPr>
        <w:t> </w:t>
      </w:r>
      <w:r w:rsidRPr="009937C9">
        <w:rPr>
          <w:rFonts w:eastAsiaTheme="minorHAnsi" w:cs="Arial"/>
          <w:spacing w:val="-3"/>
          <w:sz w:val="23"/>
          <w:szCs w:val="23"/>
          <w:lang w:eastAsia="en-US"/>
        </w:rPr>
        <w:t>przypadku powstania obowiązku zastosowania mechanizmu podzielonej płatności – wykonawca ma obowiązek przedstawienia faktury ze wskazaniem konieczności zapłaty z zastosowaniem mechanizmu podzielonej płatności. Wykonawca w takim przypadku ma obowiązek przedstawienia rachunków bankowych związanych z</w:t>
      </w:r>
      <w:r w:rsidRPr="00180AC5">
        <w:rPr>
          <w:rFonts w:eastAsiaTheme="minorHAnsi" w:cs="Arial"/>
          <w:spacing w:val="-3"/>
          <w:sz w:val="23"/>
          <w:szCs w:val="23"/>
          <w:lang w:eastAsia="en-US"/>
        </w:rPr>
        <w:t> </w:t>
      </w:r>
      <w:r w:rsidRPr="009937C9">
        <w:rPr>
          <w:rFonts w:eastAsiaTheme="minorHAnsi" w:cs="Arial"/>
          <w:spacing w:val="-3"/>
          <w:sz w:val="23"/>
          <w:szCs w:val="23"/>
          <w:lang w:eastAsia="en-US"/>
        </w:rPr>
        <w:t>dokonywaniem podzielonej płatności.</w:t>
      </w:r>
    </w:p>
    <w:p w14:paraId="7A79B82D" w14:textId="77777777" w:rsidR="00060A3D" w:rsidRPr="009937C9" w:rsidRDefault="00060A3D" w:rsidP="00060A3D">
      <w:pPr>
        <w:numPr>
          <w:ilvl w:val="0"/>
          <w:numId w:val="80"/>
        </w:numPr>
        <w:tabs>
          <w:tab w:val="left" w:pos="426"/>
        </w:tabs>
        <w:suppressAutoHyphens/>
        <w:spacing w:before="60" w:after="60" w:line="276" w:lineRule="auto"/>
        <w:ind w:left="425" w:hanging="425"/>
        <w:jc w:val="both"/>
        <w:rPr>
          <w:rFonts w:eastAsiaTheme="minorHAnsi" w:cs="Arial"/>
          <w:spacing w:val="-3"/>
          <w:sz w:val="23"/>
          <w:szCs w:val="23"/>
          <w:lang w:eastAsia="en-US"/>
        </w:rPr>
      </w:pPr>
      <w:r w:rsidRPr="009937C9">
        <w:rPr>
          <w:rFonts w:eastAsiaTheme="minorHAnsi" w:cs="Arial"/>
          <w:spacing w:val="-3"/>
          <w:sz w:val="23"/>
          <w:szCs w:val="23"/>
          <w:lang w:eastAsia="en-US"/>
        </w:rPr>
        <w:t>W przypadku nieuregulowania przez Zamawiającego płatności w terminie przewidzianym umową Wykonawcy przysługują odsetki ustawowe za opóźnienie (art.</w:t>
      </w:r>
      <w:r>
        <w:rPr>
          <w:rFonts w:eastAsiaTheme="minorHAnsi"/>
        </w:rPr>
        <w:t> </w:t>
      </w:r>
      <w:r w:rsidRPr="009937C9">
        <w:rPr>
          <w:rFonts w:eastAsiaTheme="minorHAnsi" w:cs="Arial"/>
          <w:spacing w:val="-3"/>
          <w:sz w:val="23"/>
          <w:szCs w:val="23"/>
          <w:lang w:eastAsia="en-US"/>
        </w:rPr>
        <w:t>481 §2 KC).</w:t>
      </w:r>
    </w:p>
    <w:p w14:paraId="2A9B811F" w14:textId="77777777" w:rsidR="00060A3D" w:rsidRPr="009937C9" w:rsidRDefault="00060A3D" w:rsidP="00060A3D">
      <w:pPr>
        <w:numPr>
          <w:ilvl w:val="0"/>
          <w:numId w:val="80"/>
        </w:numPr>
        <w:tabs>
          <w:tab w:val="left" w:pos="426"/>
        </w:tabs>
        <w:suppressAutoHyphens/>
        <w:spacing w:before="60" w:after="60" w:line="276" w:lineRule="auto"/>
        <w:ind w:left="425" w:hanging="425"/>
        <w:jc w:val="both"/>
        <w:rPr>
          <w:rFonts w:eastAsiaTheme="minorHAnsi" w:cs="Arial"/>
          <w:spacing w:val="-3"/>
          <w:sz w:val="23"/>
          <w:szCs w:val="23"/>
          <w:lang w:eastAsia="en-US"/>
        </w:rPr>
      </w:pPr>
      <w:r w:rsidRPr="009937C9">
        <w:rPr>
          <w:rFonts w:eastAsiaTheme="minorHAnsi" w:cs="Arial"/>
          <w:spacing w:val="-3"/>
          <w:sz w:val="23"/>
          <w:szCs w:val="23"/>
          <w:lang w:eastAsia="en-US"/>
        </w:rPr>
        <w:t>Wykonawca ponosi wobec Zamawiającego odpowiedzialność za wszelkie szkody oraz obciążenia nałożone na Zamawiającego przez organy podatkowe, powstałe z nieprzestrzegania przez Wykonawcę prawa podatkowego w Rzeczypospolitej Polskiej.</w:t>
      </w:r>
    </w:p>
    <w:p w14:paraId="2AB555F5" w14:textId="77777777" w:rsidR="00060A3D" w:rsidRPr="009937C9" w:rsidRDefault="00060A3D" w:rsidP="00060A3D">
      <w:pPr>
        <w:numPr>
          <w:ilvl w:val="0"/>
          <w:numId w:val="80"/>
        </w:numPr>
        <w:tabs>
          <w:tab w:val="left" w:pos="426"/>
        </w:tabs>
        <w:suppressAutoHyphens/>
        <w:spacing w:before="60" w:after="60" w:line="276" w:lineRule="auto"/>
        <w:ind w:left="425" w:hanging="425"/>
        <w:jc w:val="both"/>
        <w:rPr>
          <w:rFonts w:eastAsiaTheme="minorHAnsi" w:cs="Arial"/>
          <w:sz w:val="23"/>
          <w:szCs w:val="23"/>
          <w:lang w:eastAsia="en-US"/>
        </w:rPr>
      </w:pPr>
      <w:r w:rsidRPr="009937C9">
        <w:rPr>
          <w:rFonts w:eastAsiaTheme="minorHAnsi" w:cs="Arial"/>
          <w:spacing w:val="-3"/>
          <w:sz w:val="23"/>
          <w:szCs w:val="23"/>
          <w:lang w:eastAsia="en-US"/>
        </w:rPr>
        <w:lastRenderedPageBreak/>
        <w:t>Wykonawca oświadcza, że jest zarejestrowanym podatnikiem VAT czynnym na terytorium Rzeczypospolitej Polskiej oraz zobowiązuje się w trakcie trwania Umowy do niezwłocznego poinformowania Zamawiającego o każdej zmianie dotyczącej statusu Wykonawcy jako zarejestrowanego podatnika VAT czynnego na terytorium Rzeczypospolitej Polskiej. Wykonawca ponosi wobec Zamawiającego odpowiedzialność za wszelkie szkody oraz obciążenia nałożone na Zamawiającego przez organy podatkowe</w:t>
      </w:r>
      <w:r w:rsidRPr="009937C9">
        <w:rPr>
          <w:rFonts w:eastAsiaTheme="minorHAnsi" w:cs="Arial"/>
          <w:sz w:val="23"/>
          <w:szCs w:val="23"/>
          <w:lang w:eastAsia="en-US"/>
        </w:rPr>
        <w:t>, wynikłe ze zmiany statusu Wykonawcy jako zarejestrowanego podatnika VAT czynnego</w:t>
      </w:r>
      <w:r w:rsidRPr="009937C9">
        <w:rPr>
          <w:rFonts w:eastAsiaTheme="minorHAnsi" w:cs="Arial"/>
          <w:sz w:val="23"/>
          <w:szCs w:val="23"/>
          <w:vertAlign w:val="superscript"/>
          <w:lang w:eastAsia="en-US"/>
        </w:rPr>
        <w:t>1</w:t>
      </w:r>
      <w:r w:rsidRPr="009937C9">
        <w:rPr>
          <w:rFonts w:eastAsiaTheme="minorHAnsi" w:cs="Arial"/>
          <w:sz w:val="23"/>
          <w:szCs w:val="23"/>
          <w:lang w:eastAsia="en-US"/>
        </w:rPr>
        <w:t>.</w:t>
      </w:r>
      <w:r w:rsidRPr="009937C9">
        <w:rPr>
          <w:rFonts w:eastAsiaTheme="minorHAnsi" w:cs="Arial"/>
          <w:color w:val="FFFFFF" w:themeColor="background1"/>
          <w:sz w:val="23"/>
          <w:szCs w:val="23"/>
          <w:shd w:val="clear" w:color="auto" w:fill="FFFFFF" w:themeFill="background1"/>
          <w:vertAlign w:val="superscript"/>
          <w:lang w:eastAsia="en-US"/>
        </w:rPr>
        <w:footnoteReference w:id="2"/>
      </w:r>
      <w:r w:rsidRPr="009937C9">
        <w:rPr>
          <w:rFonts w:eastAsiaTheme="minorHAnsi" w:cs="Arial"/>
          <w:sz w:val="23"/>
          <w:szCs w:val="23"/>
          <w:lang w:eastAsia="en-US"/>
        </w:rPr>
        <w:t xml:space="preserve"> </w:t>
      </w:r>
    </w:p>
    <w:p w14:paraId="09AF6DBA" w14:textId="77777777" w:rsidR="00060A3D" w:rsidRDefault="00060A3D" w:rsidP="00060A3D">
      <w:pPr>
        <w:numPr>
          <w:ilvl w:val="0"/>
          <w:numId w:val="87"/>
        </w:numPr>
        <w:tabs>
          <w:tab w:val="clear" w:pos="360"/>
          <w:tab w:val="num" w:pos="426"/>
        </w:tabs>
        <w:suppressAutoHyphens/>
        <w:spacing w:before="60" w:after="60" w:line="276" w:lineRule="auto"/>
        <w:ind w:left="425" w:hanging="425"/>
        <w:jc w:val="both"/>
        <w:rPr>
          <w:rFonts w:eastAsiaTheme="minorHAnsi" w:cs="Arial"/>
          <w:sz w:val="23"/>
          <w:szCs w:val="23"/>
          <w:lang w:eastAsia="en-US"/>
        </w:rPr>
      </w:pPr>
      <w:r w:rsidRPr="009937C9">
        <w:rPr>
          <w:rFonts w:eastAsiaTheme="minorHAnsi" w:cs="Arial"/>
          <w:spacing w:val="-3"/>
          <w:sz w:val="23"/>
          <w:szCs w:val="23"/>
          <w:lang w:eastAsia="en-US"/>
        </w:rPr>
        <w:t>Wynagrodzenie netto należne Wykonawcy uwzględnia również kwotę podatku u źródła należnego w Polsce od dochodów uzyskiwanych przez podmioty zagraniczne. W przypadku, gdy zgodnie z obowiązującymi w Polsce przepisami Zamawiający będzie zobowiązany do potrącenia z wynagrodzenia Wykonawcy kwoty podatku u źródła należnego w</w:t>
      </w:r>
      <w:r>
        <w:rPr>
          <w:rFonts w:eastAsiaTheme="minorHAnsi" w:cs="Arial"/>
          <w:spacing w:val="-3"/>
          <w:sz w:val="23"/>
          <w:szCs w:val="23"/>
          <w:lang w:eastAsia="en-US"/>
        </w:rPr>
        <w:t> </w:t>
      </w:r>
      <w:r w:rsidRPr="009937C9">
        <w:rPr>
          <w:rFonts w:eastAsiaTheme="minorHAnsi" w:cs="Arial"/>
          <w:spacing w:val="-3"/>
          <w:sz w:val="23"/>
          <w:szCs w:val="23"/>
          <w:lang w:eastAsia="en-US"/>
        </w:rPr>
        <w:t>Polsce, Zamawiający dokona</w:t>
      </w:r>
      <w:r w:rsidRPr="009937C9">
        <w:rPr>
          <w:rFonts w:eastAsiaTheme="minorHAnsi" w:cs="Arial"/>
          <w:sz w:val="23"/>
          <w:szCs w:val="23"/>
          <w:lang w:eastAsia="en-US"/>
        </w:rPr>
        <w:t xml:space="preserve"> tegoż potrącenia z uwzględnieniem stawki i na zasadach określonych w odpowiednich przepisach. O wysokości stawki podatku u</w:t>
      </w:r>
      <w:r>
        <w:rPr>
          <w:rFonts w:eastAsiaTheme="minorHAnsi" w:cs="Arial"/>
          <w:sz w:val="23"/>
          <w:szCs w:val="23"/>
          <w:lang w:eastAsia="en-US"/>
        </w:rPr>
        <w:t> </w:t>
      </w:r>
      <w:r w:rsidRPr="009937C9">
        <w:rPr>
          <w:rFonts w:eastAsiaTheme="minorHAnsi" w:cs="Arial"/>
          <w:sz w:val="23"/>
          <w:szCs w:val="23"/>
          <w:lang w:eastAsia="en-US"/>
        </w:rPr>
        <w:t>źródła oraz o</w:t>
      </w:r>
      <w:r>
        <w:rPr>
          <w:rFonts w:eastAsiaTheme="minorHAnsi" w:cs="Arial"/>
          <w:sz w:val="23"/>
          <w:szCs w:val="23"/>
          <w:lang w:eastAsia="en-US"/>
        </w:rPr>
        <w:t> </w:t>
      </w:r>
      <w:r w:rsidRPr="009937C9">
        <w:rPr>
          <w:rFonts w:eastAsiaTheme="minorHAnsi" w:cs="Arial"/>
          <w:sz w:val="23"/>
          <w:szCs w:val="23"/>
          <w:lang w:eastAsia="en-US"/>
        </w:rPr>
        <w:t>zasadach poboru podatku u źródła Zamawiający poinformuje Wykonawcę przed upływem terminu płatności wynagrodzenia lub jego odpowiedniej części².</w:t>
      </w:r>
    </w:p>
    <w:p w14:paraId="2A112441" w14:textId="77777777" w:rsidR="00060A3D" w:rsidRDefault="00060A3D" w:rsidP="00060A3D">
      <w:pPr>
        <w:numPr>
          <w:ilvl w:val="0"/>
          <w:numId w:val="87"/>
        </w:numPr>
        <w:tabs>
          <w:tab w:val="clear" w:pos="360"/>
          <w:tab w:val="num" w:pos="426"/>
        </w:tabs>
        <w:suppressAutoHyphens/>
        <w:spacing w:before="60" w:after="60" w:line="276" w:lineRule="auto"/>
        <w:ind w:left="425" w:hanging="425"/>
        <w:jc w:val="both"/>
        <w:rPr>
          <w:rFonts w:eastAsiaTheme="minorHAnsi" w:cs="Arial"/>
          <w:sz w:val="23"/>
          <w:szCs w:val="23"/>
          <w:lang w:eastAsia="en-US"/>
        </w:rPr>
      </w:pPr>
      <w:r w:rsidRPr="00CA14A3">
        <w:rPr>
          <w:rFonts w:eastAsiaTheme="minorHAnsi" w:cs="Arial"/>
          <w:sz w:val="23"/>
          <w:szCs w:val="23"/>
          <w:lang w:eastAsia="en-US"/>
        </w:rPr>
        <w:t xml:space="preserve">Wykonawca po podpisaniu Umowy, </w:t>
      </w:r>
      <w:r w:rsidRPr="00CA14A3">
        <w:rPr>
          <w:rFonts w:eastAsiaTheme="minorHAnsi" w:cs="Arial"/>
          <w:b/>
          <w:bCs/>
          <w:sz w:val="23"/>
          <w:szCs w:val="23"/>
          <w:lang w:eastAsia="en-US"/>
        </w:rPr>
        <w:t>nie później jednak niż do 5 dnia</w:t>
      </w:r>
      <w:r w:rsidRPr="00CA14A3">
        <w:rPr>
          <w:rFonts w:eastAsiaTheme="minorHAnsi" w:cs="Arial"/>
          <w:sz w:val="23"/>
          <w:szCs w:val="23"/>
          <w:lang w:eastAsia="en-US"/>
        </w:rPr>
        <w:t xml:space="preserve"> przed upływem terminu płatności wynagrodzenia lub jego części, zobowiązany jest dostarczyć do siedziby Zamawiającego oryginał lub poświadczoną przez notariusza kopię albo odpis </w:t>
      </w:r>
      <w:r w:rsidRPr="00CA14A3">
        <w:rPr>
          <w:rFonts w:eastAsiaTheme="minorHAnsi" w:cs="Arial"/>
          <w:b/>
          <w:bCs/>
          <w:sz w:val="23"/>
          <w:szCs w:val="23"/>
          <w:lang w:eastAsia="en-US"/>
        </w:rPr>
        <w:t>aktualnego certyfikatu rezydencji podatkowej</w:t>
      </w:r>
      <w:r w:rsidRPr="00CA14A3">
        <w:rPr>
          <w:rFonts w:eastAsiaTheme="minorHAnsi" w:cs="Arial"/>
          <w:sz w:val="23"/>
          <w:szCs w:val="23"/>
          <w:lang w:eastAsia="en-US"/>
        </w:rPr>
        <w:t xml:space="preserve"> wystawiony przez właściwe władze podatkowe kraju siedziby Wykonawcy. W przypadku niewywiązania się z obowiązku, o którym mowa w zdaniu poprzednim Wykonawca potwierdza, że jest świadomy obowiązku pomniejszenia przez Zamawiającego wynagrodzenia należnego Wykonawcy, o kwotę odpowiadającą wartości podatku u źródła należnego w Polsce w przypadku gdy do pobrania którego zobowiązany będzie Zamawiający i na to Wykonawca wyraża niniejszym zgodę³</w:t>
      </w:r>
    </w:p>
    <w:p w14:paraId="6EA8A77B" w14:textId="77777777" w:rsidR="00060A3D" w:rsidRDefault="00060A3D" w:rsidP="00060A3D">
      <w:pPr>
        <w:numPr>
          <w:ilvl w:val="0"/>
          <w:numId w:val="87"/>
        </w:numPr>
        <w:tabs>
          <w:tab w:val="clear" w:pos="360"/>
          <w:tab w:val="num" w:pos="426"/>
        </w:tabs>
        <w:suppressAutoHyphens/>
        <w:spacing w:before="60" w:after="60" w:line="276" w:lineRule="auto"/>
        <w:ind w:left="425" w:hanging="425"/>
        <w:jc w:val="both"/>
        <w:rPr>
          <w:rFonts w:eastAsiaTheme="minorHAnsi" w:cs="Arial"/>
          <w:sz w:val="23"/>
          <w:szCs w:val="23"/>
          <w:lang w:eastAsia="en-US"/>
        </w:rPr>
      </w:pPr>
      <w:r w:rsidRPr="00CA14A3">
        <w:rPr>
          <w:rFonts w:eastAsiaTheme="minorHAnsi" w:cs="Arial"/>
          <w:spacing w:val="-3"/>
          <w:sz w:val="23"/>
          <w:szCs w:val="23"/>
          <w:lang w:eastAsia="en-US"/>
        </w:rPr>
        <w:t xml:space="preserve">Strony zgodnie ustalają, że realizację płatności wynagrodzenia z tytułu wykonania przedmiotu umowy, udokumentowanego fakturą, o której mowa w ust. 8, zobowiązane są dokonać w ramach mechanizmu podzielonej płatności. W przypadku obowiązku realizacji płatności według </w:t>
      </w:r>
      <w:proofErr w:type="gramStart"/>
      <w:r w:rsidRPr="00CA14A3">
        <w:rPr>
          <w:rFonts w:eastAsiaTheme="minorHAnsi" w:cs="Arial"/>
          <w:spacing w:val="-3"/>
          <w:sz w:val="23"/>
          <w:szCs w:val="23"/>
          <w:lang w:eastAsia="en-US"/>
        </w:rPr>
        <w:t>mechanizmu</w:t>
      </w:r>
      <w:proofErr w:type="gramEnd"/>
      <w:r w:rsidRPr="00CA14A3">
        <w:rPr>
          <w:rFonts w:eastAsiaTheme="minorHAnsi" w:cs="Arial"/>
          <w:spacing w:val="-3"/>
          <w:sz w:val="23"/>
          <w:szCs w:val="23"/>
          <w:lang w:eastAsia="en-US"/>
        </w:rPr>
        <w:t xml:space="preserve"> o którym mowa w zdaniu poprzednim, </w:t>
      </w:r>
      <w:proofErr w:type="gramStart"/>
      <w:r w:rsidRPr="00CA14A3">
        <w:rPr>
          <w:rFonts w:eastAsiaTheme="minorHAnsi" w:cs="Arial"/>
          <w:spacing w:val="-3"/>
          <w:sz w:val="23"/>
          <w:szCs w:val="23"/>
          <w:lang w:eastAsia="en-US"/>
        </w:rPr>
        <w:t>faktura</w:t>
      </w:r>
      <w:proofErr w:type="gramEnd"/>
      <w:r w:rsidRPr="00CA14A3">
        <w:rPr>
          <w:rFonts w:eastAsiaTheme="minorHAnsi" w:cs="Arial"/>
          <w:spacing w:val="-3"/>
          <w:sz w:val="23"/>
          <w:szCs w:val="23"/>
          <w:lang w:eastAsia="en-US"/>
        </w:rPr>
        <w:t xml:space="preserve"> o której mowa w ust. 4 powinna zawierać w swojej treści wyrazy „mechanizm podzielonej </w:t>
      </w:r>
      <w:proofErr w:type="gramStart"/>
      <w:r w:rsidRPr="00CA14A3">
        <w:rPr>
          <w:rFonts w:eastAsiaTheme="minorHAnsi" w:cs="Arial"/>
          <w:spacing w:val="-3"/>
          <w:sz w:val="23"/>
          <w:szCs w:val="23"/>
          <w:lang w:eastAsia="en-US"/>
        </w:rPr>
        <w:t>płatności”</w:t>
      </w:r>
      <w:r w:rsidRPr="00CA14A3">
        <w:rPr>
          <w:rFonts w:eastAsiaTheme="minorHAnsi" w:cs="Arial"/>
          <w:sz w:val="23"/>
          <w:szCs w:val="23"/>
          <w:lang w:eastAsia="en-US"/>
        </w:rPr>
        <w:t>⁴</w:t>
      </w:r>
      <w:proofErr w:type="gramEnd"/>
      <w:r w:rsidRPr="00CA14A3">
        <w:rPr>
          <w:rFonts w:eastAsiaTheme="minorHAnsi" w:cs="Arial"/>
          <w:sz w:val="23"/>
          <w:szCs w:val="23"/>
          <w:lang w:eastAsia="en-US"/>
        </w:rPr>
        <w:t>.</w:t>
      </w:r>
    </w:p>
    <w:p w14:paraId="3077A384" w14:textId="7295A9C4" w:rsidR="00BE51C5" w:rsidRDefault="00BE51C5" w:rsidP="00060A3D">
      <w:pPr>
        <w:numPr>
          <w:ilvl w:val="0"/>
          <w:numId w:val="87"/>
        </w:numPr>
        <w:tabs>
          <w:tab w:val="clear" w:pos="360"/>
          <w:tab w:val="num" w:pos="426"/>
        </w:tabs>
        <w:suppressAutoHyphens/>
        <w:spacing w:before="60" w:after="60" w:line="276" w:lineRule="auto"/>
        <w:ind w:left="425" w:hanging="425"/>
        <w:jc w:val="both"/>
        <w:rPr>
          <w:rFonts w:eastAsiaTheme="minorHAnsi" w:cs="Arial"/>
          <w:sz w:val="23"/>
          <w:szCs w:val="23"/>
          <w:lang w:eastAsia="en-US"/>
        </w:rPr>
      </w:pPr>
      <w:r w:rsidRPr="00680592">
        <w:rPr>
          <w:rFonts w:cs="Arial"/>
          <w:spacing w:val="-3"/>
          <w:sz w:val="22"/>
          <w:szCs w:val="22"/>
        </w:rPr>
        <w:t xml:space="preserve">Należności za usługę ujętą w fakturach będą wyrażone w PLN z uwzględnieniem zapisów §3 ust. </w:t>
      </w:r>
      <w:r w:rsidR="00D93318">
        <w:rPr>
          <w:rFonts w:cs="Arial"/>
          <w:spacing w:val="-3"/>
          <w:sz w:val="22"/>
          <w:szCs w:val="22"/>
        </w:rPr>
        <w:t>6</w:t>
      </w:r>
      <w:r w:rsidRPr="00680592">
        <w:rPr>
          <w:rFonts w:cs="Arial"/>
          <w:spacing w:val="-3"/>
          <w:sz w:val="22"/>
          <w:szCs w:val="22"/>
        </w:rPr>
        <w:t xml:space="preserve"> i </w:t>
      </w:r>
      <w:r w:rsidR="00D93318">
        <w:rPr>
          <w:rFonts w:cs="Arial"/>
          <w:spacing w:val="-3"/>
          <w:sz w:val="22"/>
          <w:szCs w:val="22"/>
        </w:rPr>
        <w:t>7</w:t>
      </w:r>
      <w:r w:rsidRPr="00680592">
        <w:rPr>
          <w:rFonts w:cs="Arial"/>
          <w:spacing w:val="-3"/>
          <w:sz w:val="22"/>
          <w:szCs w:val="22"/>
        </w:rPr>
        <w:t>.</w:t>
      </w:r>
    </w:p>
    <w:p w14:paraId="572DF9AA" w14:textId="77777777" w:rsidR="00060A3D" w:rsidRPr="00CA14A3" w:rsidRDefault="00060A3D" w:rsidP="00060A3D">
      <w:pPr>
        <w:numPr>
          <w:ilvl w:val="0"/>
          <w:numId w:val="87"/>
        </w:numPr>
        <w:tabs>
          <w:tab w:val="clear" w:pos="360"/>
          <w:tab w:val="num" w:pos="426"/>
        </w:tabs>
        <w:suppressAutoHyphens/>
        <w:spacing w:before="60" w:after="60" w:line="276" w:lineRule="auto"/>
        <w:ind w:left="425" w:hanging="425"/>
        <w:jc w:val="both"/>
        <w:rPr>
          <w:rFonts w:eastAsiaTheme="minorHAnsi" w:cs="Arial"/>
          <w:sz w:val="23"/>
          <w:szCs w:val="23"/>
          <w:lang w:eastAsia="en-US"/>
        </w:rPr>
      </w:pPr>
      <w:r w:rsidRPr="00CA14A3">
        <w:rPr>
          <w:rFonts w:eastAsiaTheme="minorHAnsi" w:cs="Arial"/>
          <w:spacing w:val="-3"/>
          <w:sz w:val="23"/>
          <w:szCs w:val="23"/>
          <w:lang w:eastAsia="en-US"/>
        </w:rPr>
        <w:lastRenderedPageBreak/>
        <w:t>Cesja wierzytelności wynikająca z realizacji niniejszej umowy wymaga zgody Zamawiającego.</w:t>
      </w:r>
    </w:p>
    <w:p w14:paraId="19CFE2D3" w14:textId="77777777" w:rsidR="00060A3D" w:rsidRPr="009937C9" w:rsidRDefault="00060A3D" w:rsidP="00060A3D">
      <w:pPr>
        <w:spacing w:before="240" w:line="276" w:lineRule="auto"/>
        <w:jc w:val="center"/>
        <w:rPr>
          <w:rFonts w:eastAsiaTheme="minorHAnsi" w:cs="Arial"/>
          <w:b/>
          <w:color w:val="000000" w:themeColor="text1"/>
          <w:sz w:val="23"/>
          <w:szCs w:val="23"/>
        </w:rPr>
      </w:pPr>
      <w:r w:rsidRPr="009937C9">
        <w:rPr>
          <w:rFonts w:eastAsiaTheme="minorHAnsi" w:cs="Arial"/>
          <w:b/>
          <w:color w:val="000000" w:themeColor="text1"/>
          <w:sz w:val="23"/>
          <w:szCs w:val="23"/>
        </w:rPr>
        <w:t>§ 4</w:t>
      </w:r>
    </w:p>
    <w:p w14:paraId="573D79FD" w14:textId="77777777" w:rsidR="00060A3D" w:rsidRPr="009937C9" w:rsidRDefault="00060A3D" w:rsidP="00060A3D">
      <w:pPr>
        <w:spacing w:after="60" w:line="276" w:lineRule="auto"/>
        <w:jc w:val="center"/>
        <w:rPr>
          <w:rFonts w:eastAsiaTheme="minorHAnsi" w:cs="Arial"/>
          <w:b/>
          <w:color w:val="000000" w:themeColor="text1"/>
          <w:sz w:val="23"/>
          <w:szCs w:val="23"/>
        </w:rPr>
      </w:pPr>
      <w:r w:rsidRPr="009937C9">
        <w:rPr>
          <w:rFonts w:eastAsiaTheme="minorHAnsi" w:cs="Arial"/>
          <w:b/>
          <w:color w:val="000000" w:themeColor="text1"/>
          <w:sz w:val="23"/>
          <w:szCs w:val="23"/>
        </w:rPr>
        <w:t>Obowiązki Stron</w:t>
      </w:r>
    </w:p>
    <w:p w14:paraId="6C7DC7BC" w14:textId="77777777" w:rsidR="00060A3D" w:rsidRPr="009937C9" w:rsidRDefault="00060A3D" w:rsidP="00060A3D">
      <w:pPr>
        <w:numPr>
          <w:ilvl w:val="3"/>
          <w:numId w:val="81"/>
        </w:numPr>
        <w:spacing w:before="60" w:after="60" w:line="276" w:lineRule="auto"/>
        <w:ind w:left="425" w:hanging="425"/>
        <w:jc w:val="both"/>
        <w:rPr>
          <w:rFonts w:eastAsiaTheme="minorHAnsi" w:cs="Arial"/>
          <w:color w:val="000000" w:themeColor="text1"/>
          <w:sz w:val="23"/>
          <w:szCs w:val="23"/>
        </w:rPr>
      </w:pPr>
      <w:r w:rsidRPr="009937C9">
        <w:rPr>
          <w:rFonts w:eastAsiaTheme="minorHAnsi" w:cs="Arial"/>
          <w:color w:val="000000" w:themeColor="text1"/>
          <w:sz w:val="23"/>
          <w:szCs w:val="23"/>
        </w:rPr>
        <w:t xml:space="preserve">Wykonawca oświadcza, że posiada zdolność i doświadczenie do wykonania Usługi oraz że wykona Usługę będącą przedmiotem umowy w sposób profesjonalny. </w:t>
      </w:r>
    </w:p>
    <w:p w14:paraId="3064558F" w14:textId="77777777" w:rsidR="00060A3D" w:rsidRPr="009937C9" w:rsidRDefault="00060A3D" w:rsidP="00060A3D">
      <w:pPr>
        <w:numPr>
          <w:ilvl w:val="0"/>
          <w:numId w:val="81"/>
        </w:numPr>
        <w:spacing w:before="60" w:after="60" w:line="276" w:lineRule="auto"/>
        <w:ind w:left="425" w:hanging="425"/>
        <w:jc w:val="both"/>
        <w:rPr>
          <w:rFonts w:eastAsiaTheme="minorHAnsi" w:cs="Arial"/>
          <w:sz w:val="23"/>
          <w:szCs w:val="23"/>
          <w:lang w:eastAsia="en-US"/>
        </w:rPr>
      </w:pPr>
      <w:r w:rsidRPr="009937C9">
        <w:rPr>
          <w:rFonts w:eastAsiaTheme="minorHAnsi" w:cs="Arial"/>
          <w:sz w:val="23"/>
          <w:szCs w:val="23"/>
          <w:lang w:eastAsia="en-US"/>
        </w:rPr>
        <w:t xml:space="preserve">Wykonawca zobowiązuje się do świadczenia Usługi z należytą starannością, zgodnie </w:t>
      </w:r>
      <w:r w:rsidRPr="009937C9">
        <w:rPr>
          <w:rFonts w:eastAsiaTheme="minorHAnsi" w:cs="Arial"/>
          <w:sz w:val="23"/>
          <w:szCs w:val="23"/>
          <w:lang w:eastAsia="en-US"/>
        </w:rPr>
        <w:br/>
        <w:t>z zasadami wiedzy technicznej, przestrzegając wszelkich wymaganych prawem przepisów i stosownych norm.</w:t>
      </w:r>
    </w:p>
    <w:p w14:paraId="143315E9" w14:textId="77777777" w:rsidR="00060A3D" w:rsidRPr="009937C9" w:rsidRDefault="00060A3D" w:rsidP="00060A3D">
      <w:pPr>
        <w:numPr>
          <w:ilvl w:val="0"/>
          <w:numId w:val="81"/>
        </w:numPr>
        <w:spacing w:before="60" w:after="60" w:line="276" w:lineRule="auto"/>
        <w:ind w:left="425" w:hanging="425"/>
        <w:jc w:val="both"/>
        <w:rPr>
          <w:rFonts w:eastAsiaTheme="minorHAnsi" w:cs="Arial"/>
          <w:sz w:val="23"/>
          <w:szCs w:val="23"/>
          <w:lang w:eastAsia="en-US"/>
        </w:rPr>
      </w:pPr>
      <w:r w:rsidRPr="009937C9">
        <w:rPr>
          <w:rFonts w:eastAsiaTheme="minorHAnsi" w:cs="Arial"/>
          <w:sz w:val="23"/>
          <w:szCs w:val="23"/>
          <w:lang w:eastAsia="en-US"/>
        </w:rPr>
        <w:t xml:space="preserve">Strony oświadczają, że znane jest im i stosują w swojej działalności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
    <w:p w14:paraId="06DC3FA6" w14:textId="77777777" w:rsidR="00060A3D" w:rsidRPr="009937C9" w:rsidRDefault="00060A3D" w:rsidP="00060A3D">
      <w:pPr>
        <w:numPr>
          <w:ilvl w:val="0"/>
          <w:numId w:val="81"/>
        </w:numPr>
        <w:spacing w:before="60" w:after="60" w:line="276" w:lineRule="auto"/>
        <w:ind w:left="425" w:hanging="425"/>
        <w:jc w:val="both"/>
        <w:rPr>
          <w:rFonts w:eastAsiaTheme="minorHAnsi" w:cs="Arial"/>
          <w:color w:val="000000" w:themeColor="text1"/>
          <w:sz w:val="23"/>
          <w:szCs w:val="23"/>
        </w:rPr>
      </w:pPr>
      <w:r w:rsidRPr="009937C9">
        <w:rPr>
          <w:rFonts w:eastAsiaTheme="minorHAnsi" w:cs="Arial"/>
          <w:sz w:val="23"/>
          <w:szCs w:val="23"/>
          <w:lang w:eastAsia="en-US"/>
        </w:rPr>
        <w:t>Strony oświadczają, że dane kontaktowe pracowników, współpracowników i</w:t>
      </w:r>
      <w:r>
        <w:rPr>
          <w:rFonts w:eastAsiaTheme="minorHAnsi" w:cs="Arial"/>
          <w:sz w:val="23"/>
          <w:szCs w:val="23"/>
          <w:lang w:eastAsia="en-US"/>
        </w:rPr>
        <w:t> </w:t>
      </w:r>
      <w:r w:rsidRPr="009937C9">
        <w:rPr>
          <w:rFonts w:eastAsiaTheme="minorHAnsi" w:cs="Arial"/>
          <w:sz w:val="23"/>
          <w:szCs w:val="23"/>
          <w:lang w:eastAsia="en-US"/>
        </w:rPr>
        <w:t>reprezentantów</w:t>
      </w:r>
      <w:r w:rsidRPr="009937C9">
        <w:rPr>
          <w:rFonts w:eastAsiaTheme="minorHAnsi" w:cs="Arial"/>
          <w:color w:val="000000" w:themeColor="text1"/>
          <w:sz w:val="23"/>
          <w:szCs w:val="23"/>
        </w:rPr>
        <w:t xml:space="preserve"> Stron udostępniane wzajemnie w niniejszej Umowie lub udostępnione drugiej Stronie w jakikolwiek sposób w okresie obowiązywania niniejszej Umowy przekazywane są w związku z wykonywaniem zadania w interesie publicznym (wykonywania umowy) przez Zamawiającego lub prawnie uzasadnionego interesu Wykonawcy. Udostępniane dane kontaktowe mogą obejmować: imię̨ i</w:t>
      </w:r>
      <w:r>
        <w:rPr>
          <w:rFonts w:eastAsiaTheme="minorHAnsi" w:cs="Arial"/>
          <w:color w:val="000000" w:themeColor="text1"/>
          <w:sz w:val="23"/>
          <w:szCs w:val="23"/>
        </w:rPr>
        <w:t> </w:t>
      </w:r>
      <w:r w:rsidRPr="009937C9">
        <w:rPr>
          <w:rFonts w:eastAsiaTheme="minorHAnsi" w:cs="Arial"/>
          <w:color w:val="000000" w:themeColor="text1"/>
          <w:sz w:val="23"/>
          <w:szCs w:val="23"/>
        </w:rPr>
        <w:t>nazwisko, adres email, stanowisko służbowe i numer telefonu służbowego. Każda ze Stron będzie administratorem danych kontaktowych, które zostały jej udostępnione w</w:t>
      </w:r>
      <w:r>
        <w:rPr>
          <w:rFonts w:eastAsiaTheme="minorHAnsi" w:cs="Arial"/>
          <w:color w:val="000000" w:themeColor="text1"/>
          <w:sz w:val="23"/>
          <w:szCs w:val="23"/>
        </w:rPr>
        <w:t> </w:t>
      </w:r>
      <w:r w:rsidRPr="009937C9">
        <w:rPr>
          <w:rFonts w:eastAsiaTheme="minorHAnsi" w:cs="Arial"/>
          <w:color w:val="000000" w:themeColor="text1"/>
          <w:sz w:val="23"/>
          <w:szCs w:val="23"/>
        </w:rPr>
        <w:t>ramach Umowy. Strony zobowiązują się̨ w związku z tym do przekazania wszystkim osobom, których dane udostępnił, informacji, o których mowa w art.</w:t>
      </w:r>
      <w:r>
        <w:rPr>
          <w:rFonts w:eastAsiaTheme="minorHAnsi" w:cs="Arial"/>
          <w:color w:val="000000" w:themeColor="text1"/>
          <w:sz w:val="23"/>
          <w:szCs w:val="23"/>
        </w:rPr>
        <w:t> </w:t>
      </w:r>
      <w:r w:rsidRPr="009937C9">
        <w:rPr>
          <w:rFonts w:eastAsiaTheme="minorHAnsi" w:cs="Arial"/>
          <w:color w:val="000000" w:themeColor="text1"/>
          <w:sz w:val="23"/>
          <w:szCs w:val="23"/>
        </w:rPr>
        <w:t>14 Rozporządzenia Parlamentu Europejskiego i Rady (UE) 2016/679 z dnia 27 kwietnia 2016</w:t>
      </w:r>
      <w:r>
        <w:rPr>
          <w:rFonts w:eastAsiaTheme="minorHAnsi" w:cs="Arial"/>
          <w:color w:val="000000" w:themeColor="text1"/>
          <w:sz w:val="23"/>
          <w:szCs w:val="23"/>
        </w:rPr>
        <w:t> </w:t>
      </w:r>
      <w:r w:rsidRPr="009937C9">
        <w:rPr>
          <w:rFonts w:eastAsiaTheme="minorHAnsi" w:cs="Arial"/>
          <w:color w:val="000000" w:themeColor="text1"/>
          <w:sz w:val="23"/>
          <w:szCs w:val="23"/>
        </w:rPr>
        <w:t>r. w sprawie ochrony osób fizycznych w związku z przetwarzaniem danych osobowych i w sprawie swobodnego przepływu takich danych oraz uchylenia dyrektywy 95/46/WE (RODO).</w:t>
      </w:r>
    </w:p>
    <w:p w14:paraId="4A827907" w14:textId="77777777" w:rsidR="00060A3D" w:rsidRPr="009937C9" w:rsidRDefault="00060A3D" w:rsidP="00060A3D">
      <w:pPr>
        <w:spacing w:before="240" w:line="276" w:lineRule="auto"/>
        <w:jc w:val="center"/>
        <w:rPr>
          <w:rFonts w:eastAsiaTheme="minorHAnsi" w:cs="Arial"/>
          <w:b/>
          <w:color w:val="000000" w:themeColor="text1"/>
          <w:sz w:val="23"/>
          <w:szCs w:val="23"/>
        </w:rPr>
      </w:pPr>
      <w:r w:rsidRPr="009937C9">
        <w:rPr>
          <w:rFonts w:eastAsiaTheme="minorHAnsi" w:cs="Arial"/>
          <w:b/>
          <w:color w:val="000000" w:themeColor="text1"/>
          <w:sz w:val="23"/>
          <w:szCs w:val="23"/>
        </w:rPr>
        <w:t>§ 5</w:t>
      </w:r>
    </w:p>
    <w:p w14:paraId="0A69E474" w14:textId="77777777" w:rsidR="00060A3D" w:rsidRPr="009937C9" w:rsidRDefault="00060A3D" w:rsidP="00060A3D">
      <w:pPr>
        <w:spacing w:after="60" w:line="276" w:lineRule="auto"/>
        <w:jc w:val="center"/>
        <w:rPr>
          <w:rFonts w:eastAsiaTheme="minorHAnsi" w:cs="Arial"/>
          <w:b/>
          <w:color w:val="000000" w:themeColor="text1"/>
          <w:sz w:val="23"/>
          <w:szCs w:val="23"/>
        </w:rPr>
      </w:pPr>
      <w:r w:rsidRPr="009937C9">
        <w:rPr>
          <w:rFonts w:eastAsiaTheme="minorHAnsi" w:cs="Arial"/>
          <w:b/>
          <w:color w:val="000000" w:themeColor="text1"/>
          <w:sz w:val="23"/>
          <w:szCs w:val="23"/>
        </w:rPr>
        <w:t>Reklamacje</w:t>
      </w:r>
    </w:p>
    <w:p w14:paraId="1B6DE0A1" w14:textId="77777777" w:rsidR="00060A3D" w:rsidRPr="009937C9" w:rsidRDefault="00060A3D" w:rsidP="00060A3D">
      <w:pPr>
        <w:numPr>
          <w:ilvl w:val="0"/>
          <w:numId w:val="82"/>
        </w:numPr>
        <w:tabs>
          <w:tab w:val="num" w:pos="426"/>
        </w:tabs>
        <w:spacing w:before="60" w:after="60" w:line="276" w:lineRule="auto"/>
        <w:ind w:left="425" w:hanging="425"/>
        <w:jc w:val="both"/>
        <w:rPr>
          <w:rFonts w:eastAsiaTheme="minorHAnsi" w:cs="Arial"/>
          <w:b/>
          <w:sz w:val="23"/>
          <w:szCs w:val="23"/>
          <w:lang w:eastAsia="en-US"/>
        </w:rPr>
      </w:pPr>
      <w:r w:rsidRPr="009937C9">
        <w:rPr>
          <w:rFonts w:eastAsiaTheme="minorHAnsi" w:cs="Arial"/>
          <w:sz w:val="23"/>
          <w:szCs w:val="23"/>
          <w:lang w:eastAsia="en-US"/>
        </w:rPr>
        <w:t>Reklamacje dotyczące jakości wykonywanej Usługi oraz sposobu i wysokości naliczania należności Zamawiający jest zobowiązany dostarczyć w terminie do 14 dni od daty zaistnienia przedmiotu reklamacji.</w:t>
      </w:r>
    </w:p>
    <w:p w14:paraId="614F3396" w14:textId="77777777" w:rsidR="00060A3D" w:rsidRPr="009937C9" w:rsidRDefault="00060A3D" w:rsidP="00060A3D">
      <w:pPr>
        <w:numPr>
          <w:ilvl w:val="0"/>
          <w:numId w:val="82"/>
        </w:numPr>
        <w:tabs>
          <w:tab w:val="num" w:pos="426"/>
        </w:tabs>
        <w:spacing w:before="60" w:after="60" w:line="276" w:lineRule="auto"/>
        <w:ind w:left="425" w:hanging="425"/>
        <w:jc w:val="both"/>
        <w:rPr>
          <w:rFonts w:eastAsiaTheme="minorHAnsi" w:cs="Arial"/>
          <w:b/>
          <w:sz w:val="23"/>
          <w:szCs w:val="23"/>
          <w:lang w:eastAsia="en-US"/>
        </w:rPr>
      </w:pPr>
      <w:r w:rsidRPr="009937C9">
        <w:rPr>
          <w:rFonts w:eastAsiaTheme="minorHAnsi" w:cs="Arial"/>
          <w:sz w:val="23"/>
          <w:szCs w:val="23"/>
          <w:lang w:eastAsia="en-US"/>
        </w:rPr>
        <w:t>Reklamacje</w:t>
      </w:r>
      <w:r w:rsidRPr="009937C9">
        <w:rPr>
          <w:rFonts w:eastAsiaTheme="minorHAnsi" w:cs="Arial"/>
          <w:bCs/>
          <w:sz w:val="23"/>
          <w:szCs w:val="23"/>
          <w:lang w:eastAsia="en-US"/>
        </w:rPr>
        <w:t xml:space="preserve"> dokonywane będą za pośrednictwem fax: ……</w:t>
      </w:r>
      <w:proofErr w:type="gramStart"/>
      <w:r w:rsidRPr="009937C9">
        <w:rPr>
          <w:rFonts w:eastAsiaTheme="minorHAnsi" w:cs="Arial"/>
          <w:bCs/>
          <w:sz w:val="23"/>
          <w:szCs w:val="23"/>
          <w:lang w:eastAsia="en-US"/>
        </w:rPr>
        <w:t>…….…..</w:t>
      </w:r>
      <w:proofErr w:type="gramEnd"/>
      <w:r w:rsidRPr="009937C9">
        <w:rPr>
          <w:rFonts w:eastAsiaTheme="minorHAnsi" w:cs="Arial"/>
          <w:bCs/>
          <w:sz w:val="23"/>
          <w:szCs w:val="23"/>
          <w:lang w:eastAsia="en-US"/>
        </w:rPr>
        <w:t xml:space="preserve"> lub e-mail: ………</w:t>
      </w:r>
      <w:proofErr w:type="gramStart"/>
      <w:r w:rsidRPr="009937C9">
        <w:rPr>
          <w:rFonts w:eastAsiaTheme="minorHAnsi" w:cs="Arial"/>
          <w:bCs/>
          <w:sz w:val="23"/>
          <w:szCs w:val="23"/>
          <w:lang w:eastAsia="en-US"/>
        </w:rPr>
        <w:t>…….</w:t>
      </w:r>
      <w:proofErr w:type="gramEnd"/>
      <w:r w:rsidRPr="009937C9">
        <w:rPr>
          <w:rFonts w:eastAsiaTheme="minorHAnsi" w:cs="Arial"/>
          <w:bCs/>
          <w:sz w:val="23"/>
          <w:szCs w:val="23"/>
          <w:lang w:eastAsia="en-US"/>
        </w:rPr>
        <w:t>……</w:t>
      </w:r>
    </w:p>
    <w:p w14:paraId="367AFD0D" w14:textId="77777777" w:rsidR="00060A3D" w:rsidRPr="009937C9" w:rsidRDefault="00060A3D" w:rsidP="00060A3D">
      <w:pPr>
        <w:numPr>
          <w:ilvl w:val="0"/>
          <w:numId w:val="82"/>
        </w:numPr>
        <w:tabs>
          <w:tab w:val="num" w:pos="426"/>
        </w:tabs>
        <w:spacing w:before="60" w:after="60" w:line="276" w:lineRule="auto"/>
        <w:ind w:left="425" w:hanging="425"/>
        <w:jc w:val="both"/>
        <w:rPr>
          <w:rFonts w:eastAsiaTheme="minorHAnsi" w:cs="Arial"/>
          <w:sz w:val="23"/>
          <w:szCs w:val="23"/>
          <w:lang w:eastAsia="en-US"/>
        </w:rPr>
      </w:pPr>
      <w:r w:rsidRPr="009937C9">
        <w:rPr>
          <w:rFonts w:eastAsiaTheme="minorHAnsi" w:cs="Arial"/>
          <w:sz w:val="23"/>
          <w:szCs w:val="23"/>
          <w:lang w:eastAsia="en-US"/>
        </w:rPr>
        <w:t xml:space="preserve">Wykonawca zobowiązuje się do zapewnienia 24h telefonicznego przyjmowania zgłoszeń o awarii pod numerem </w:t>
      </w:r>
      <w:proofErr w:type="gramStart"/>
      <w:r w:rsidRPr="009937C9">
        <w:rPr>
          <w:rFonts w:eastAsiaTheme="minorHAnsi" w:cs="Arial"/>
          <w:sz w:val="23"/>
          <w:szCs w:val="23"/>
          <w:lang w:eastAsia="en-US"/>
        </w:rPr>
        <w:t>telefonu: ….</w:t>
      </w:r>
      <w:proofErr w:type="gramEnd"/>
      <w:r w:rsidRPr="009937C9">
        <w:rPr>
          <w:rFonts w:eastAsiaTheme="minorHAnsi" w:cs="Arial"/>
          <w:sz w:val="23"/>
          <w:szCs w:val="23"/>
          <w:lang w:eastAsia="en-US"/>
        </w:rPr>
        <w:t>.</w:t>
      </w:r>
      <w:proofErr w:type="gramStart"/>
      <w:r w:rsidRPr="009937C9">
        <w:rPr>
          <w:rFonts w:eastAsiaTheme="minorHAnsi" w:cs="Arial"/>
          <w:sz w:val="23"/>
          <w:szCs w:val="23"/>
          <w:lang w:eastAsia="en-US"/>
        </w:rPr>
        <w:t>…….</w:t>
      </w:r>
      <w:proofErr w:type="gramEnd"/>
      <w:r w:rsidRPr="009937C9">
        <w:rPr>
          <w:rFonts w:eastAsiaTheme="minorHAnsi" w:cs="Arial"/>
          <w:sz w:val="23"/>
          <w:szCs w:val="23"/>
          <w:lang w:eastAsia="en-US"/>
        </w:rPr>
        <w:t>………… oraz dodatkowo na adres e-mail: ………</w:t>
      </w:r>
      <w:proofErr w:type="gramStart"/>
      <w:r w:rsidRPr="009937C9">
        <w:rPr>
          <w:rFonts w:eastAsiaTheme="minorHAnsi" w:cs="Arial"/>
          <w:sz w:val="23"/>
          <w:szCs w:val="23"/>
          <w:lang w:eastAsia="en-US"/>
        </w:rPr>
        <w:t>…….…….</w:t>
      </w:r>
      <w:proofErr w:type="gramEnd"/>
      <w:r w:rsidRPr="009937C9">
        <w:rPr>
          <w:rFonts w:eastAsiaTheme="minorHAnsi" w:cs="Arial"/>
          <w:sz w:val="23"/>
          <w:szCs w:val="23"/>
          <w:lang w:eastAsia="en-US"/>
        </w:rPr>
        <w:t>. Zgłaszający awarie zobowiązani są do podania numeru telefonu kontaktowego, a w przypadku zgłaszania awarii drogą elektroniczną również adresu e</w:t>
      </w:r>
      <w:r w:rsidRPr="009937C9">
        <w:rPr>
          <w:rFonts w:eastAsiaTheme="minorHAnsi" w:cs="Arial"/>
          <w:sz w:val="23"/>
          <w:szCs w:val="23"/>
          <w:lang w:eastAsia="en-US"/>
        </w:rPr>
        <w:noBreakHyphen/>
        <w:t>mail.</w:t>
      </w:r>
    </w:p>
    <w:p w14:paraId="274AA35B" w14:textId="77777777" w:rsidR="00060A3D" w:rsidRPr="009937C9" w:rsidRDefault="00060A3D" w:rsidP="00060A3D">
      <w:pPr>
        <w:numPr>
          <w:ilvl w:val="0"/>
          <w:numId w:val="82"/>
        </w:numPr>
        <w:tabs>
          <w:tab w:val="num" w:pos="426"/>
        </w:tabs>
        <w:spacing w:before="60" w:after="60" w:line="276" w:lineRule="auto"/>
        <w:ind w:left="425" w:hanging="425"/>
        <w:jc w:val="both"/>
        <w:rPr>
          <w:rFonts w:eastAsiaTheme="minorHAnsi" w:cs="Arial"/>
          <w:sz w:val="23"/>
          <w:szCs w:val="23"/>
          <w:lang w:eastAsia="en-US"/>
        </w:rPr>
      </w:pPr>
      <w:r w:rsidRPr="009937C9">
        <w:rPr>
          <w:rFonts w:eastAsiaTheme="minorHAnsi" w:cs="Arial"/>
          <w:sz w:val="23"/>
          <w:szCs w:val="23"/>
          <w:lang w:eastAsia="en-US"/>
        </w:rPr>
        <w:t>Wykonawca jest zobowiązany do rozpatrzenia złożonej reklamacji i udzielenia odpowiedzi do 30 dni od daty otrzymania reklamacji. Brak stanowiska Wykonawcy w</w:t>
      </w:r>
      <w:r>
        <w:rPr>
          <w:rFonts w:eastAsiaTheme="minorHAnsi" w:cs="Arial"/>
          <w:sz w:val="23"/>
          <w:szCs w:val="23"/>
          <w:lang w:eastAsia="en-US"/>
        </w:rPr>
        <w:t> </w:t>
      </w:r>
      <w:r w:rsidRPr="009937C9">
        <w:rPr>
          <w:rFonts w:eastAsiaTheme="minorHAnsi" w:cs="Arial"/>
          <w:sz w:val="23"/>
          <w:szCs w:val="23"/>
          <w:lang w:eastAsia="en-US"/>
        </w:rPr>
        <w:t>tym terminie oznacza uznanie reklamacji.</w:t>
      </w:r>
    </w:p>
    <w:p w14:paraId="7569A668" w14:textId="77777777" w:rsidR="00060A3D" w:rsidRPr="009937C9" w:rsidRDefault="00060A3D" w:rsidP="00060A3D">
      <w:pPr>
        <w:numPr>
          <w:ilvl w:val="0"/>
          <w:numId w:val="82"/>
        </w:numPr>
        <w:tabs>
          <w:tab w:val="num" w:pos="426"/>
        </w:tabs>
        <w:spacing w:before="60" w:after="60" w:line="276" w:lineRule="auto"/>
        <w:ind w:left="425" w:hanging="425"/>
        <w:jc w:val="both"/>
        <w:rPr>
          <w:rFonts w:eastAsiaTheme="minorHAnsi" w:cs="Arial"/>
          <w:sz w:val="23"/>
          <w:szCs w:val="23"/>
          <w:lang w:eastAsia="en-US"/>
        </w:rPr>
      </w:pPr>
      <w:r w:rsidRPr="009937C9">
        <w:rPr>
          <w:rFonts w:eastAsiaTheme="minorHAnsi" w:cs="Arial"/>
          <w:sz w:val="23"/>
          <w:szCs w:val="23"/>
          <w:lang w:eastAsia="en-US"/>
        </w:rPr>
        <w:lastRenderedPageBreak/>
        <w:t>Strony wzajemnie zobowiązują się do jak najdalej idącej współpracy w celu identyfikacji i diagnozy awarii (tzn. incydencie technicznym lub organizacyjnym powodującym przerwę</w:t>
      </w:r>
      <w:r>
        <w:rPr>
          <w:rFonts w:eastAsiaTheme="minorHAnsi" w:cs="Arial"/>
          <w:sz w:val="23"/>
          <w:szCs w:val="23"/>
          <w:lang w:eastAsia="en-US"/>
        </w:rPr>
        <w:t xml:space="preserve"> </w:t>
      </w:r>
      <w:r w:rsidRPr="009937C9">
        <w:rPr>
          <w:rFonts w:eastAsiaTheme="minorHAnsi" w:cs="Arial"/>
          <w:sz w:val="23"/>
          <w:szCs w:val="23"/>
          <w:lang w:eastAsia="en-US"/>
        </w:rPr>
        <w:t>lub zakłócenie w dostawie Usługi) oraz ich usuwanie po wstępnym określeniu rodzaju i miejsca awarii.</w:t>
      </w:r>
    </w:p>
    <w:p w14:paraId="7121E781" w14:textId="77777777" w:rsidR="00060A3D" w:rsidRPr="009937C9" w:rsidRDefault="00060A3D" w:rsidP="00060A3D">
      <w:pPr>
        <w:numPr>
          <w:ilvl w:val="0"/>
          <w:numId w:val="82"/>
        </w:numPr>
        <w:tabs>
          <w:tab w:val="num" w:pos="426"/>
        </w:tabs>
        <w:spacing w:before="60" w:after="60" w:line="276" w:lineRule="auto"/>
        <w:ind w:left="425" w:hanging="425"/>
        <w:jc w:val="both"/>
        <w:rPr>
          <w:rFonts w:eastAsiaTheme="minorHAnsi" w:cs="Arial"/>
          <w:sz w:val="23"/>
          <w:szCs w:val="23"/>
          <w:lang w:eastAsia="en-US"/>
        </w:rPr>
      </w:pPr>
      <w:r w:rsidRPr="009937C9">
        <w:rPr>
          <w:rFonts w:eastAsiaTheme="minorHAnsi" w:cs="Arial"/>
          <w:sz w:val="23"/>
          <w:szCs w:val="23"/>
          <w:lang w:eastAsia="en-US"/>
        </w:rPr>
        <w:t>Wykonawca gwarantuje usunięcie awarii do 24 godzin od czasu reakcji na awarię.</w:t>
      </w:r>
    </w:p>
    <w:p w14:paraId="3CBB264A" w14:textId="77777777" w:rsidR="00060A3D" w:rsidRPr="009937C9" w:rsidRDefault="00060A3D" w:rsidP="00060A3D">
      <w:pPr>
        <w:numPr>
          <w:ilvl w:val="0"/>
          <w:numId w:val="82"/>
        </w:numPr>
        <w:tabs>
          <w:tab w:val="num" w:pos="426"/>
        </w:tabs>
        <w:spacing w:before="60" w:after="60" w:line="276" w:lineRule="auto"/>
        <w:ind w:left="425" w:hanging="425"/>
        <w:jc w:val="both"/>
        <w:rPr>
          <w:rFonts w:eastAsiaTheme="minorHAnsi" w:cs="Arial"/>
          <w:sz w:val="23"/>
          <w:szCs w:val="23"/>
          <w:lang w:eastAsia="en-US"/>
        </w:rPr>
      </w:pPr>
      <w:r w:rsidRPr="009937C9">
        <w:rPr>
          <w:rFonts w:eastAsiaTheme="minorHAnsi" w:cs="Arial"/>
          <w:sz w:val="23"/>
          <w:szCs w:val="23"/>
          <w:lang w:eastAsia="en-US"/>
        </w:rPr>
        <w:t>W przypadku uwzględnienia reklamacji, należności wynikające z uwzględnienia zastrzeżeń zostają rozliczone na podstawie faktury korygującej VAT. Rozliczenie faktury korygującej VAT nastąpi w najbliższym okresie rozliczeniowym.</w:t>
      </w:r>
    </w:p>
    <w:p w14:paraId="72B8CA68" w14:textId="77777777" w:rsidR="00060A3D" w:rsidRPr="009937C9" w:rsidRDefault="00060A3D" w:rsidP="00060A3D">
      <w:pPr>
        <w:numPr>
          <w:ilvl w:val="0"/>
          <w:numId w:val="82"/>
        </w:numPr>
        <w:tabs>
          <w:tab w:val="num" w:pos="426"/>
        </w:tabs>
        <w:spacing w:before="60" w:after="60" w:line="276" w:lineRule="auto"/>
        <w:ind w:left="425" w:hanging="425"/>
        <w:jc w:val="both"/>
        <w:rPr>
          <w:rFonts w:eastAsiaTheme="minorHAnsi" w:cs="Arial"/>
          <w:sz w:val="23"/>
          <w:szCs w:val="23"/>
          <w:lang w:eastAsia="en-US"/>
        </w:rPr>
      </w:pPr>
      <w:r w:rsidRPr="009937C9">
        <w:rPr>
          <w:rFonts w:eastAsiaTheme="minorHAnsi" w:cs="Arial"/>
          <w:sz w:val="23"/>
          <w:szCs w:val="23"/>
          <w:lang w:eastAsia="en-US"/>
        </w:rPr>
        <w:t>Faktura korygująca VAT zawierać będzie szczegółowe rozliczenie korekty świadczonej Usługi.</w:t>
      </w:r>
    </w:p>
    <w:p w14:paraId="3639FCB4" w14:textId="77777777" w:rsidR="00060A3D" w:rsidRPr="009937C9" w:rsidRDefault="00060A3D" w:rsidP="00060A3D">
      <w:pPr>
        <w:spacing w:before="240" w:line="276" w:lineRule="auto"/>
        <w:jc w:val="center"/>
        <w:rPr>
          <w:rFonts w:eastAsiaTheme="minorHAnsi" w:cs="Arial"/>
          <w:b/>
          <w:color w:val="000000" w:themeColor="text1"/>
          <w:sz w:val="23"/>
          <w:szCs w:val="23"/>
        </w:rPr>
      </w:pPr>
      <w:r w:rsidRPr="009937C9">
        <w:rPr>
          <w:rFonts w:eastAsiaTheme="minorHAnsi" w:cs="Arial"/>
          <w:b/>
          <w:color w:val="000000" w:themeColor="text1"/>
          <w:sz w:val="23"/>
          <w:szCs w:val="23"/>
        </w:rPr>
        <w:t>§ 6</w:t>
      </w:r>
    </w:p>
    <w:p w14:paraId="69A06838" w14:textId="77777777" w:rsidR="00060A3D" w:rsidRPr="009937C9" w:rsidRDefault="00060A3D" w:rsidP="00060A3D">
      <w:pPr>
        <w:spacing w:after="60" w:line="276" w:lineRule="auto"/>
        <w:jc w:val="center"/>
        <w:rPr>
          <w:rFonts w:eastAsiaTheme="minorHAnsi" w:cs="Arial"/>
          <w:b/>
          <w:color w:val="000000" w:themeColor="text1"/>
          <w:sz w:val="23"/>
          <w:szCs w:val="23"/>
        </w:rPr>
      </w:pPr>
      <w:r w:rsidRPr="009937C9">
        <w:rPr>
          <w:rFonts w:eastAsiaTheme="minorHAnsi" w:cs="Arial"/>
          <w:b/>
          <w:color w:val="000000" w:themeColor="text1"/>
          <w:sz w:val="23"/>
          <w:szCs w:val="23"/>
        </w:rPr>
        <w:t>Kary umowne</w:t>
      </w:r>
    </w:p>
    <w:p w14:paraId="49CB1C96" w14:textId="77777777" w:rsidR="00060A3D" w:rsidRPr="009937C9" w:rsidRDefault="00060A3D" w:rsidP="00060A3D">
      <w:pPr>
        <w:numPr>
          <w:ilvl w:val="0"/>
          <w:numId w:val="94"/>
        </w:numPr>
        <w:tabs>
          <w:tab w:val="num" w:pos="426"/>
        </w:tabs>
        <w:spacing w:before="60" w:after="60" w:line="276" w:lineRule="auto"/>
        <w:ind w:left="425" w:hanging="425"/>
        <w:jc w:val="both"/>
        <w:rPr>
          <w:rFonts w:eastAsiaTheme="minorHAnsi" w:cs="Arial"/>
          <w:sz w:val="23"/>
          <w:szCs w:val="23"/>
          <w:lang w:eastAsia="en-US"/>
        </w:rPr>
      </w:pPr>
      <w:r w:rsidRPr="009937C9">
        <w:rPr>
          <w:rFonts w:eastAsiaTheme="minorHAnsi" w:cs="Arial"/>
          <w:sz w:val="23"/>
          <w:szCs w:val="23"/>
          <w:lang w:eastAsia="en-US"/>
        </w:rPr>
        <w:t>Wykonawca zapłaci Zamawiającemu następujące kary umowne:</w:t>
      </w:r>
    </w:p>
    <w:p w14:paraId="10148415" w14:textId="77777777" w:rsidR="00060A3D" w:rsidRPr="009937C9" w:rsidRDefault="00060A3D" w:rsidP="00060A3D">
      <w:pPr>
        <w:numPr>
          <w:ilvl w:val="0"/>
          <w:numId w:val="97"/>
        </w:numPr>
        <w:suppressAutoHyphens/>
        <w:spacing w:before="60" w:after="60" w:line="276" w:lineRule="auto"/>
        <w:jc w:val="both"/>
        <w:rPr>
          <w:rFonts w:cs="Arial"/>
          <w:color w:val="000000" w:themeColor="text1"/>
          <w:spacing w:val="-3"/>
          <w:sz w:val="23"/>
          <w:szCs w:val="23"/>
        </w:rPr>
      </w:pPr>
      <w:r w:rsidRPr="009937C9">
        <w:rPr>
          <w:rFonts w:cs="Arial"/>
          <w:color w:val="000000" w:themeColor="text1"/>
          <w:spacing w:val="-3"/>
          <w:sz w:val="23"/>
          <w:szCs w:val="23"/>
        </w:rPr>
        <w:t>w przypadku odstąpienia od Umowy w całości lub w części albo wypowiedzenia Umowy ze skutkiem natychmiastowym z przyczyn leżących po stronie Wykonawcy, o których mowa w § 7, w wysokości 10% całkowitej wartości przedmiotu umowy, o</w:t>
      </w:r>
      <w:r w:rsidRPr="00461578">
        <w:rPr>
          <w:rFonts w:cs="Arial"/>
          <w:color w:val="000000" w:themeColor="text1"/>
          <w:spacing w:val="-3"/>
          <w:sz w:val="23"/>
          <w:szCs w:val="23"/>
        </w:rPr>
        <w:t> </w:t>
      </w:r>
      <w:r w:rsidRPr="009937C9">
        <w:rPr>
          <w:rFonts w:cs="Arial"/>
          <w:color w:val="000000" w:themeColor="text1"/>
          <w:spacing w:val="-3"/>
          <w:sz w:val="23"/>
          <w:szCs w:val="23"/>
        </w:rPr>
        <w:t>której mowa w § 3 ust. 1, ustalonego w Umowie przysługującego odpowiednio za realizację całości Umowy lub jej niezrealizowanej części;</w:t>
      </w:r>
    </w:p>
    <w:p w14:paraId="7E1BC815" w14:textId="77777777" w:rsidR="00060A3D" w:rsidRPr="009937C9" w:rsidRDefault="00060A3D" w:rsidP="00060A3D">
      <w:pPr>
        <w:numPr>
          <w:ilvl w:val="0"/>
          <w:numId w:val="97"/>
        </w:numPr>
        <w:suppressAutoHyphens/>
        <w:spacing w:before="60" w:after="60" w:line="276" w:lineRule="auto"/>
        <w:ind w:left="788"/>
        <w:jc w:val="both"/>
        <w:rPr>
          <w:rFonts w:cs="Arial"/>
          <w:color w:val="000000" w:themeColor="text1"/>
          <w:spacing w:val="-3"/>
          <w:sz w:val="23"/>
          <w:szCs w:val="23"/>
        </w:rPr>
      </w:pPr>
      <w:r w:rsidRPr="009937C9">
        <w:rPr>
          <w:rFonts w:cs="Arial"/>
          <w:color w:val="000000" w:themeColor="text1"/>
          <w:spacing w:val="-3"/>
          <w:sz w:val="23"/>
          <w:szCs w:val="23"/>
        </w:rPr>
        <w:t>w przypadku zawinionej przez Wykonawcę przerwy w świadczeniu Usługi</w:t>
      </w:r>
      <w:r w:rsidRPr="00461578">
        <w:rPr>
          <w:rFonts w:cs="Arial"/>
          <w:color w:val="000000" w:themeColor="text1"/>
          <w:spacing w:val="-3"/>
          <w:sz w:val="23"/>
          <w:szCs w:val="23"/>
        </w:rPr>
        <w:t xml:space="preserve"> </w:t>
      </w:r>
      <w:r w:rsidRPr="009937C9">
        <w:rPr>
          <w:rFonts w:cs="Arial"/>
          <w:color w:val="000000" w:themeColor="text1"/>
          <w:spacing w:val="-3"/>
          <w:sz w:val="23"/>
          <w:szCs w:val="23"/>
        </w:rPr>
        <w:t>w</w:t>
      </w:r>
      <w:r w:rsidRPr="00461578">
        <w:rPr>
          <w:rFonts w:cs="Arial"/>
          <w:color w:val="000000" w:themeColor="text1"/>
          <w:spacing w:val="-3"/>
          <w:sz w:val="23"/>
          <w:szCs w:val="23"/>
        </w:rPr>
        <w:t> </w:t>
      </w:r>
      <w:r w:rsidRPr="009937C9">
        <w:rPr>
          <w:rFonts w:cs="Arial"/>
          <w:color w:val="000000" w:themeColor="text1"/>
          <w:spacing w:val="-3"/>
          <w:sz w:val="23"/>
          <w:szCs w:val="23"/>
        </w:rPr>
        <w:t>wysokości 0,01% wartości Umowy za każdą godzinę przerwy w realizacji Usługi;</w:t>
      </w:r>
    </w:p>
    <w:p w14:paraId="0AD7BF26" w14:textId="77777777" w:rsidR="00060A3D" w:rsidRPr="009937C9" w:rsidRDefault="00060A3D" w:rsidP="00060A3D">
      <w:pPr>
        <w:numPr>
          <w:ilvl w:val="0"/>
          <w:numId w:val="97"/>
        </w:numPr>
        <w:suppressAutoHyphens/>
        <w:spacing w:before="60" w:after="60" w:line="276" w:lineRule="auto"/>
        <w:ind w:left="788"/>
        <w:jc w:val="both"/>
        <w:rPr>
          <w:rFonts w:cs="Arial"/>
          <w:color w:val="000000" w:themeColor="text1"/>
          <w:spacing w:val="-3"/>
          <w:sz w:val="23"/>
          <w:szCs w:val="23"/>
        </w:rPr>
      </w:pPr>
      <w:r w:rsidRPr="009937C9">
        <w:rPr>
          <w:rFonts w:cs="Arial"/>
          <w:color w:val="000000" w:themeColor="text1"/>
          <w:spacing w:val="-3"/>
          <w:sz w:val="23"/>
          <w:szCs w:val="23"/>
        </w:rPr>
        <w:t>za naruszenie zasady poufności, o której mowa w § 10 ust. 1, w wysokości 1%</w:t>
      </w:r>
      <w:r>
        <w:rPr>
          <w:rFonts w:cs="Arial"/>
          <w:color w:val="000000" w:themeColor="text1"/>
          <w:spacing w:val="-3"/>
          <w:sz w:val="23"/>
          <w:szCs w:val="23"/>
        </w:rPr>
        <w:t xml:space="preserve"> </w:t>
      </w:r>
      <w:r w:rsidRPr="009937C9">
        <w:rPr>
          <w:rFonts w:cs="Arial"/>
          <w:color w:val="000000" w:themeColor="text1"/>
          <w:spacing w:val="-3"/>
          <w:sz w:val="23"/>
          <w:szCs w:val="23"/>
        </w:rPr>
        <w:t>całkowitej wartości przedmiotu umowy, o której mowa w § 3 ust. 1, za każdy przypadek ujawnienia karty SIM;</w:t>
      </w:r>
    </w:p>
    <w:p w14:paraId="11CCCF7A" w14:textId="77777777" w:rsidR="00060A3D" w:rsidRPr="009937C9" w:rsidRDefault="00060A3D" w:rsidP="00060A3D">
      <w:pPr>
        <w:numPr>
          <w:ilvl w:val="0"/>
          <w:numId w:val="97"/>
        </w:numPr>
        <w:suppressAutoHyphens/>
        <w:spacing w:before="60" w:after="60" w:line="276" w:lineRule="auto"/>
        <w:ind w:left="788"/>
        <w:jc w:val="both"/>
        <w:rPr>
          <w:rFonts w:cs="Arial"/>
          <w:color w:val="000000" w:themeColor="text1"/>
          <w:spacing w:val="-3"/>
          <w:sz w:val="23"/>
          <w:szCs w:val="23"/>
        </w:rPr>
      </w:pPr>
      <w:r w:rsidRPr="009937C9">
        <w:rPr>
          <w:rFonts w:cs="Arial"/>
          <w:color w:val="000000" w:themeColor="text1"/>
          <w:spacing w:val="-3"/>
          <w:sz w:val="23"/>
          <w:szCs w:val="23"/>
        </w:rPr>
        <w:t>za niezapewnienie utrzymania 24 godzinnej pomocy technicznej w wysokości 1% całkowitej wartości przedmiotu umowy, o której mowa w § 3 ust. 1, za każdy przypadek.</w:t>
      </w:r>
    </w:p>
    <w:p w14:paraId="79403769" w14:textId="77777777" w:rsidR="00060A3D" w:rsidRPr="009937C9" w:rsidRDefault="00060A3D" w:rsidP="00060A3D">
      <w:pPr>
        <w:numPr>
          <w:ilvl w:val="0"/>
          <w:numId w:val="97"/>
        </w:numPr>
        <w:suppressAutoHyphens/>
        <w:spacing w:before="60" w:after="60" w:line="276" w:lineRule="auto"/>
        <w:ind w:left="788"/>
        <w:jc w:val="both"/>
        <w:rPr>
          <w:rFonts w:cs="Arial"/>
          <w:color w:val="000000" w:themeColor="text1"/>
          <w:spacing w:val="-3"/>
          <w:sz w:val="23"/>
          <w:szCs w:val="23"/>
        </w:rPr>
      </w:pPr>
      <w:r w:rsidRPr="009937C9">
        <w:rPr>
          <w:rFonts w:cs="Arial"/>
          <w:color w:val="000000" w:themeColor="text1"/>
          <w:spacing w:val="-3"/>
          <w:sz w:val="23"/>
          <w:szCs w:val="23"/>
        </w:rPr>
        <w:t>w przypadku niedotrzymania gwarantowanej dostępności usługi na poziomie</w:t>
      </w:r>
      <w:proofErr w:type="gramStart"/>
      <w:r w:rsidRPr="009937C9">
        <w:rPr>
          <w:rFonts w:cs="Arial"/>
          <w:color w:val="000000" w:themeColor="text1"/>
          <w:spacing w:val="-3"/>
          <w:sz w:val="23"/>
          <w:szCs w:val="23"/>
        </w:rPr>
        <w:t xml:space="preserve"> ….</w:t>
      </w:r>
      <w:proofErr w:type="gramEnd"/>
      <w:r w:rsidRPr="009937C9">
        <w:rPr>
          <w:rFonts w:cs="Arial"/>
          <w:color w:val="000000" w:themeColor="text1"/>
          <w:spacing w:val="-3"/>
          <w:sz w:val="23"/>
          <w:szCs w:val="23"/>
        </w:rPr>
        <w:t>.</w:t>
      </w:r>
      <w:r w:rsidRPr="00461578">
        <w:rPr>
          <w:rFonts w:cs="Arial"/>
          <w:color w:val="000000" w:themeColor="text1"/>
          <w:spacing w:val="-3"/>
          <w:sz w:val="23"/>
          <w:szCs w:val="23"/>
        </w:rPr>
        <w:t> </w:t>
      </w:r>
      <w:r w:rsidRPr="009937C9">
        <w:rPr>
          <w:rFonts w:cs="Arial"/>
          <w:color w:val="000000" w:themeColor="text1"/>
          <w:spacing w:val="-3"/>
          <w:sz w:val="23"/>
          <w:szCs w:val="23"/>
        </w:rPr>
        <w:t>% (Zamawiający wpisze poziom gwarantowanej dostępności usługi zgodnie z</w:t>
      </w:r>
      <w:r w:rsidRPr="00461578">
        <w:rPr>
          <w:rFonts w:cs="Arial"/>
          <w:color w:val="000000" w:themeColor="text1"/>
          <w:spacing w:val="-3"/>
          <w:sz w:val="23"/>
          <w:szCs w:val="23"/>
        </w:rPr>
        <w:t> </w:t>
      </w:r>
      <w:r w:rsidRPr="009937C9">
        <w:rPr>
          <w:rFonts w:cs="Arial"/>
          <w:color w:val="000000" w:themeColor="text1"/>
          <w:spacing w:val="-3"/>
          <w:sz w:val="23"/>
          <w:szCs w:val="23"/>
        </w:rPr>
        <w:t>deklaracją Wykonawcy zawartą w formularzu ofertowym) – w wysokości 40% wartości miesięcznej opłaty abonamentowej;</w:t>
      </w:r>
    </w:p>
    <w:p w14:paraId="2F9AAAE9" w14:textId="77777777" w:rsidR="00060A3D" w:rsidRPr="009937C9" w:rsidRDefault="00060A3D" w:rsidP="00060A3D">
      <w:pPr>
        <w:numPr>
          <w:ilvl w:val="0"/>
          <w:numId w:val="97"/>
        </w:numPr>
        <w:suppressAutoHyphens/>
        <w:spacing w:before="60" w:after="60" w:line="276" w:lineRule="auto"/>
        <w:ind w:left="788"/>
        <w:jc w:val="both"/>
        <w:rPr>
          <w:rFonts w:cs="Arial"/>
          <w:color w:val="000000" w:themeColor="text1"/>
          <w:spacing w:val="-3"/>
          <w:sz w:val="23"/>
          <w:szCs w:val="23"/>
        </w:rPr>
      </w:pPr>
      <w:r w:rsidRPr="009937C9">
        <w:rPr>
          <w:rFonts w:cs="Arial"/>
          <w:color w:val="000000" w:themeColor="text1"/>
          <w:spacing w:val="-3"/>
          <w:sz w:val="23"/>
          <w:szCs w:val="23"/>
        </w:rPr>
        <w:t>w przypadku przekroczenia czasu usunięcia awarii, o którym mowa w § 5 ust. 6, </w:t>
      </w:r>
      <w:r w:rsidRPr="009937C9">
        <w:rPr>
          <w:rFonts w:cs="Arial"/>
          <w:color w:val="000000" w:themeColor="text1"/>
          <w:spacing w:val="-3"/>
          <w:sz w:val="23"/>
          <w:szCs w:val="23"/>
        </w:rPr>
        <w:br/>
        <w:t>w wysokości 200 zł za każdą rozpoczętą godzinę zwłoki.</w:t>
      </w:r>
    </w:p>
    <w:p w14:paraId="5B9B788C" w14:textId="77777777" w:rsidR="00060A3D" w:rsidRPr="009937C9" w:rsidRDefault="00060A3D" w:rsidP="00060A3D">
      <w:pPr>
        <w:numPr>
          <w:ilvl w:val="0"/>
          <w:numId w:val="94"/>
        </w:numPr>
        <w:tabs>
          <w:tab w:val="num" w:pos="426"/>
        </w:tabs>
        <w:spacing w:before="60" w:after="60" w:line="276" w:lineRule="auto"/>
        <w:ind w:left="425" w:hanging="425"/>
        <w:jc w:val="both"/>
        <w:rPr>
          <w:rFonts w:eastAsiaTheme="minorHAnsi" w:cs="Arial"/>
          <w:sz w:val="23"/>
          <w:szCs w:val="23"/>
          <w:lang w:eastAsia="en-US"/>
        </w:rPr>
      </w:pPr>
      <w:r w:rsidRPr="009937C9">
        <w:rPr>
          <w:rFonts w:eastAsiaTheme="minorHAnsi" w:cs="Arial"/>
          <w:sz w:val="23"/>
          <w:szCs w:val="23"/>
          <w:lang w:eastAsia="en-US"/>
        </w:rPr>
        <w:t>W przypadku, gdy szkoda spowodowana niewykonaniem obowiązków wynikających z umowy przekracza wysokość kar umownych, Zamawiający może, niezależnie od kar umownych, dochodzić odszkodowania na zasadach ogólnych kodeksu cywilnego.</w:t>
      </w:r>
    </w:p>
    <w:p w14:paraId="766C6CC5" w14:textId="77777777" w:rsidR="00060A3D" w:rsidRPr="009937C9" w:rsidRDefault="00060A3D" w:rsidP="00060A3D">
      <w:pPr>
        <w:numPr>
          <w:ilvl w:val="0"/>
          <w:numId w:val="94"/>
        </w:numPr>
        <w:tabs>
          <w:tab w:val="num" w:pos="426"/>
        </w:tabs>
        <w:spacing w:before="60" w:after="60" w:line="276" w:lineRule="auto"/>
        <w:ind w:left="425" w:hanging="425"/>
        <w:jc w:val="both"/>
        <w:rPr>
          <w:rFonts w:eastAsiaTheme="minorHAnsi" w:cs="Arial"/>
          <w:sz w:val="23"/>
          <w:szCs w:val="23"/>
          <w:lang w:eastAsia="en-US"/>
        </w:rPr>
      </w:pPr>
      <w:r w:rsidRPr="009937C9">
        <w:rPr>
          <w:rFonts w:eastAsiaTheme="minorHAnsi" w:cs="Arial"/>
          <w:sz w:val="23"/>
          <w:szCs w:val="23"/>
          <w:lang w:eastAsia="en-US"/>
        </w:rPr>
        <w:t>Wykonawca nie może zwolnić się od odpowiedzialności względem Zamawiającego z</w:t>
      </w:r>
      <w:r>
        <w:rPr>
          <w:rFonts w:eastAsiaTheme="minorHAnsi" w:cs="Arial"/>
          <w:sz w:val="23"/>
          <w:szCs w:val="23"/>
          <w:lang w:eastAsia="en-US"/>
        </w:rPr>
        <w:t> </w:t>
      </w:r>
      <w:r w:rsidRPr="009937C9">
        <w:rPr>
          <w:rFonts w:eastAsiaTheme="minorHAnsi" w:cs="Arial"/>
          <w:sz w:val="23"/>
          <w:szCs w:val="23"/>
          <w:lang w:eastAsia="en-US"/>
        </w:rPr>
        <w:t>tego powodu, że niewykonanie lub nienależyte wykonanie niniejszej umowy przez Wykonawcę było następstwem niewykonania lub nienależytego wykonania zobowiązań wobec Wykonawcy przez jego kooperantów.</w:t>
      </w:r>
    </w:p>
    <w:p w14:paraId="3895C092" w14:textId="77777777" w:rsidR="00060A3D" w:rsidRPr="009937C9" w:rsidRDefault="00060A3D" w:rsidP="00060A3D">
      <w:pPr>
        <w:numPr>
          <w:ilvl w:val="0"/>
          <w:numId w:val="94"/>
        </w:numPr>
        <w:tabs>
          <w:tab w:val="num" w:pos="426"/>
        </w:tabs>
        <w:spacing w:before="60" w:after="60" w:line="276" w:lineRule="auto"/>
        <w:ind w:left="425" w:hanging="425"/>
        <w:jc w:val="both"/>
        <w:rPr>
          <w:rFonts w:eastAsiaTheme="minorHAnsi" w:cs="Arial"/>
          <w:sz w:val="23"/>
          <w:szCs w:val="23"/>
          <w:lang w:eastAsia="en-US"/>
        </w:rPr>
      </w:pPr>
      <w:r w:rsidRPr="009937C9">
        <w:rPr>
          <w:rFonts w:eastAsiaTheme="minorHAnsi" w:cs="Arial"/>
          <w:sz w:val="23"/>
          <w:szCs w:val="23"/>
          <w:lang w:eastAsia="en-US"/>
        </w:rPr>
        <w:t xml:space="preserve">Kary umowne płatne będą w terminie 14 dni od daty otrzymania przez Wykonawcę noty obciążeniowej. Zamawiający ma prawo samodzielnego dokonania potrąceń </w:t>
      </w:r>
      <w:r w:rsidRPr="009937C9">
        <w:rPr>
          <w:rFonts w:eastAsiaTheme="minorHAnsi" w:cs="Arial"/>
          <w:sz w:val="23"/>
          <w:szCs w:val="23"/>
          <w:lang w:eastAsia="en-US"/>
        </w:rPr>
        <w:lastRenderedPageBreak/>
        <w:t xml:space="preserve">należności </w:t>
      </w:r>
      <w:r>
        <w:rPr>
          <w:rFonts w:eastAsiaTheme="minorHAnsi" w:cs="Arial"/>
          <w:sz w:val="23"/>
          <w:szCs w:val="23"/>
          <w:lang w:eastAsia="en-US"/>
        </w:rPr>
        <w:t xml:space="preserve">niewymagalnych </w:t>
      </w:r>
      <w:r w:rsidRPr="009937C9">
        <w:rPr>
          <w:rFonts w:eastAsiaTheme="minorHAnsi" w:cs="Arial"/>
          <w:sz w:val="23"/>
          <w:szCs w:val="23"/>
          <w:lang w:eastAsia="en-US"/>
        </w:rPr>
        <w:t>wynikających z kar umownych z faktury wystawionej przez Wykonawcę oraz innych wierzytelności przysługujących Wykonawcy od Zamawiającego.</w:t>
      </w:r>
    </w:p>
    <w:p w14:paraId="64097661" w14:textId="77777777" w:rsidR="00060A3D" w:rsidRPr="009937C9" w:rsidRDefault="00060A3D" w:rsidP="00060A3D">
      <w:pPr>
        <w:numPr>
          <w:ilvl w:val="0"/>
          <w:numId w:val="94"/>
        </w:numPr>
        <w:tabs>
          <w:tab w:val="num" w:pos="426"/>
        </w:tabs>
        <w:spacing w:before="60" w:after="60" w:line="276" w:lineRule="auto"/>
        <w:ind w:left="425" w:hanging="425"/>
        <w:jc w:val="both"/>
        <w:rPr>
          <w:rFonts w:eastAsiaTheme="minorHAnsi" w:cs="Arial"/>
          <w:sz w:val="23"/>
          <w:szCs w:val="23"/>
          <w:lang w:eastAsia="en-US"/>
        </w:rPr>
      </w:pPr>
      <w:r w:rsidRPr="009937C9">
        <w:rPr>
          <w:rFonts w:eastAsiaTheme="minorHAnsi" w:cs="Arial"/>
          <w:sz w:val="23"/>
          <w:szCs w:val="23"/>
          <w:lang w:eastAsia="en-US"/>
        </w:rPr>
        <w:t>Maksymalna wysokość kar umownych wynikających z niniejszej umowy nie może przekroczyć 20% wynagrodzenia brutto określonego w § 3 ust.1 z zastrzeżeniem, że jeżeli została naliczona kara umowna za odstąpienie od umowy z przyczyn leżących po stronie Wykonawcy, to łączna suma kar umownych nie przekroczy 30% wynagrodzenia brutto.</w:t>
      </w:r>
    </w:p>
    <w:p w14:paraId="5A0F632B" w14:textId="77777777" w:rsidR="00060A3D" w:rsidRPr="009937C9" w:rsidRDefault="00060A3D" w:rsidP="00060A3D">
      <w:pPr>
        <w:spacing w:before="240" w:line="276" w:lineRule="auto"/>
        <w:jc w:val="center"/>
        <w:rPr>
          <w:rFonts w:eastAsiaTheme="minorHAnsi" w:cs="Arial"/>
          <w:b/>
          <w:color w:val="000000" w:themeColor="text1"/>
          <w:sz w:val="23"/>
          <w:szCs w:val="23"/>
        </w:rPr>
      </w:pPr>
      <w:r w:rsidRPr="009937C9">
        <w:rPr>
          <w:rFonts w:eastAsiaTheme="minorHAnsi" w:cs="Arial"/>
          <w:b/>
          <w:color w:val="000000" w:themeColor="text1"/>
          <w:sz w:val="23"/>
          <w:szCs w:val="23"/>
        </w:rPr>
        <w:t>§ 7</w:t>
      </w:r>
    </w:p>
    <w:p w14:paraId="1B5C5319" w14:textId="77777777" w:rsidR="00060A3D" w:rsidRPr="009937C9" w:rsidRDefault="00060A3D" w:rsidP="00060A3D">
      <w:pPr>
        <w:spacing w:after="60" w:line="276" w:lineRule="auto"/>
        <w:jc w:val="center"/>
        <w:rPr>
          <w:rFonts w:eastAsiaTheme="minorHAnsi" w:cs="Arial"/>
          <w:b/>
          <w:color w:val="000000" w:themeColor="text1"/>
          <w:sz w:val="23"/>
          <w:szCs w:val="23"/>
        </w:rPr>
      </w:pPr>
      <w:r w:rsidRPr="009937C9">
        <w:rPr>
          <w:rFonts w:eastAsiaTheme="minorHAnsi" w:cs="Arial"/>
          <w:b/>
          <w:color w:val="000000" w:themeColor="text1"/>
          <w:sz w:val="23"/>
          <w:szCs w:val="23"/>
        </w:rPr>
        <w:t>Odstąpienie od umowy</w:t>
      </w:r>
    </w:p>
    <w:p w14:paraId="3FEC9DD4" w14:textId="77777777" w:rsidR="00060A3D" w:rsidRPr="009937C9" w:rsidRDefault="00060A3D" w:rsidP="00060A3D">
      <w:pPr>
        <w:numPr>
          <w:ilvl w:val="0"/>
          <w:numId w:val="95"/>
        </w:numPr>
        <w:tabs>
          <w:tab w:val="num" w:pos="426"/>
        </w:tabs>
        <w:spacing w:before="60" w:after="60" w:line="276" w:lineRule="auto"/>
        <w:ind w:left="425" w:hanging="425"/>
        <w:jc w:val="both"/>
        <w:rPr>
          <w:rFonts w:eastAsiaTheme="minorHAnsi" w:cs="Arial"/>
          <w:sz w:val="23"/>
          <w:szCs w:val="23"/>
          <w:lang w:eastAsia="en-US"/>
        </w:rPr>
      </w:pPr>
      <w:r w:rsidRPr="009937C9">
        <w:rPr>
          <w:rFonts w:eastAsiaTheme="minorHAnsi" w:cs="Arial"/>
          <w:sz w:val="23"/>
          <w:szCs w:val="23"/>
          <w:lang w:eastAsia="en-US"/>
        </w:rPr>
        <w:t>Odstąpienie od umowy może dotyczyć całości przedmiotu umowy lub jego części.</w:t>
      </w:r>
    </w:p>
    <w:p w14:paraId="736FAD3F" w14:textId="77777777" w:rsidR="00060A3D" w:rsidRPr="009937C9" w:rsidRDefault="00060A3D" w:rsidP="00060A3D">
      <w:pPr>
        <w:numPr>
          <w:ilvl w:val="0"/>
          <w:numId w:val="95"/>
        </w:numPr>
        <w:tabs>
          <w:tab w:val="num" w:pos="426"/>
        </w:tabs>
        <w:spacing w:before="60" w:after="60" w:line="276" w:lineRule="auto"/>
        <w:ind w:left="425" w:hanging="425"/>
        <w:jc w:val="both"/>
        <w:rPr>
          <w:rFonts w:eastAsiaTheme="minorHAnsi" w:cs="Arial"/>
          <w:sz w:val="23"/>
          <w:szCs w:val="23"/>
          <w:lang w:eastAsia="en-US"/>
        </w:rPr>
      </w:pPr>
      <w:r w:rsidRPr="009937C9">
        <w:rPr>
          <w:rFonts w:eastAsiaTheme="minorHAnsi" w:cs="Arial"/>
          <w:sz w:val="23"/>
          <w:szCs w:val="23"/>
          <w:lang w:eastAsia="en-US"/>
        </w:rPr>
        <w:t>Poza przypadkami określonymi w kodeksie cywilnym Zamawiający może odstąpić od umowy lub rozwiązać umowę ze skutkiem natychmiastowym w przypadku, gdy:</w:t>
      </w:r>
    </w:p>
    <w:p w14:paraId="1E5644EC" w14:textId="77777777" w:rsidR="00060A3D" w:rsidRPr="009937C9" w:rsidRDefault="00060A3D" w:rsidP="00060A3D">
      <w:pPr>
        <w:numPr>
          <w:ilvl w:val="0"/>
          <w:numId w:val="98"/>
        </w:numPr>
        <w:suppressAutoHyphens/>
        <w:spacing w:before="60" w:after="60" w:line="276" w:lineRule="auto"/>
        <w:jc w:val="both"/>
        <w:rPr>
          <w:rFonts w:cs="Arial"/>
          <w:color w:val="000000" w:themeColor="text1"/>
          <w:spacing w:val="-3"/>
          <w:sz w:val="23"/>
          <w:szCs w:val="23"/>
        </w:rPr>
      </w:pPr>
      <w:r w:rsidRPr="009937C9">
        <w:rPr>
          <w:rFonts w:cs="Arial"/>
          <w:color w:val="000000" w:themeColor="text1"/>
          <w:spacing w:val="-3"/>
          <w:sz w:val="23"/>
          <w:szCs w:val="23"/>
        </w:rPr>
        <w:t>Wykonawca bez uzasadnionych przyczyn nie rozpoczął realizacji Usługi i nie realizuje jej pomimo jednokrotnego wezwania przez Zamawiającego na piśmie lub w</w:t>
      </w:r>
      <w:r w:rsidRPr="00461578">
        <w:rPr>
          <w:rFonts w:cs="Arial"/>
          <w:color w:val="000000" w:themeColor="text1"/>
          <w:spacing w:val="-3"/>
          <w:sz w:val="23"/>
          <w:szCs w:val="23"/>
        </w:rPr>
        <w:t> </w:t>
      </w:r>
      <w:r w:rsidRPr="009937C9">
        <w:rPr>
          <w:rFonts w:cs="Arial"/>
          <w:color w:val="000000" w:themeColor="text1"/>
          <w:spacing w:val="-3"/>
          <w:sz w:val="23"/>
          <w:szCs w:val="23"/>
        </w:rPr>
        <w:t>formie wiadomości elektronicznej;</w:t>
      </w:r>
    </w:p>
    <w:p w14:paraId="6E9ECF19" w14:textId="77777777" w:rsidR="00060A3D" w:rsidRPr="009937C9" w:rsidRDefault="00060A3D" w:rsidP="00060A3D">
      <w:pPr>
        <w:numPr>
          <w:ilvl w:val="0"/>
          <w:numId w:val="98"/>
        </w:numPr>
        <w:tabs>
          <w:tab w:val="num" w:pos="284"/>
        </w:tabs>
        <w:suppressAutoHyphens/>
        <w:spacing w:before="60" w:after="60" w:line="276" w:lineRule="auto"/>
        <w:ind w:left="788"/>
        <w:jc w:val="both"/>
        <w:rPr>
          <w:rFonts w:cs="Arial"/>
          <w:color w:val="000000" w:themeColor="text1"/>
          <w:spacing w:val="-3"/>
          <w:sz w:val="23"/>
          <w:szCs w:val="23"/>
        </w:rPr>
      </w:pPr>
      <w:r w:rsidRPr="009937C9">
        <w:rPr>
          <w:rFonts w:cs="Arial"/>
          <w:color w:val="000000" w:themeColor="text1"/>
          <w:spacing w:val="-3"/>
          <w:sz w:val="23"/>
          <w:szCs w:val="23"/>
        </w:rPr>
        <w:t>Wykonawca przerwał realizację Usługi i nie realizuje jej przez okres 72 godzin oraz nie podejmuje współpracy po dwukrotnym wezwaniu skierowanym do Wykonawcy na piśmie lub w formie wiadomości elektronicznej;</w:t>
      </w:r>
    </w:p>
    <w:p w14:paraId="5D7BE937" w14:textId="77777777" w:rsidR="00060A3D" w:rsidRPr="009937C9" w:rsidRDefault="00060A3D" w:rsidP="00060A3D">
      <w:pPr>
        <w:numPr>
          <w:ilvl w:val="0"/>
          <w:numId w:val="98"/>
        </w:numPr>
        <w:tabs>
          <w:tab w:val="num" w:pos="284"/>
        </w:tabs>
        <w:suppressAutoHyphens/>
        <w:spacing w:before="60" w:after="60" w:line="276" w:lineRule="auto"/>
        <w:ind w:left="788"/>
        <w:jc w:val="both"/>
        <w:rPr>
          <w:rFonts w:cs="Arial"/>
          <w:color w:val="000000" w:themeColor="text1"/>
          <w:spacing w:val="-3"/>
          <w:sz w:val="23"/>
          <w:szCs w:val="23"/>
        </w:rPr>
      </w:pPr>
      <w:r w:rsidRPr="009937C9">
        <w:rPr>
          <w:rFonts w:cs="Arial"/>
          <w:color w:val="000000" w:themeColor="text1"/>
          <w:spacing w:val="-3"/>
          <w:sz w:val="23"/>
          <w:szCs w:val="23"/>
        </w:rPr>
        <w:t xml:space="preserve">Wykonawca nienależycie realizuje Usługę i nie poprawił jakości realizacji Usługi </w:t>
      </w:r>
      <w:r w:rsidRPr="009937C9">
        <w:rPr>
          <w:rFonts w:cs="Arial"/>
          <w:color w:val="000000" w:themeColor="text1"/>
          <w:spacing w:val="-3"/>
          <w:sz w:val="23"/>
          <w:szCs w:val="23"/>
        </w:rPr>
        <w:br/>
        <w:t xml:space="preserve">po dwóch wezwaniach do jej należytego wykonania skierowanych do Wykonawcy </w:t>
      </w:r>
      <w:r w:rsidRPr="009937C9">
        <w:rPr>
          <w:rFonts w:cs="Arial"/>
          <w:color w:val="000000" w:themeColor="text1"/>
          <w:spacing w:val="-3"/>
          <w:sz w:val="23"/>
          <w:szCs w:val="23"/>
        </w:rPr>
        <w:br/>
        <w:t>na piśmie lub w formie wiadomości elektronicznej na adres, o którym mowa w §</w:t>
      </w:r>
      <w:r w:rsidRPr="00461578">
        <w:rPr>
          <w:rFonts w:cs="Arial"/>
          <w:color w:val="000000" w:themeColor="text1"/>
          <w:spacing w:val="-3"/>
          <w:sz w:val="23"/>
          <w:szCs w:val="23"/>
        </w:rPr>
        <w:t> </w:t>
      </w:r>
      <w:r w:rsidRPr="009937C9">
        <w:rPr>
          <w:rFonts w:cs="Arial"/>
          <w:color w:val="000000" w:themeColor="text1"/>
          <w:spacing w:val="-3"/>
          <w:sz w:val="23"/>
          <w:szCs w:val="23"/>
        </w:rPr>
        <w:t>8 ust. 3 niniejszej umowy,</w:t>
      </w:r>
    </w:p>
    <w:p w14:paraId="75AEDBFD" w14:textId="77777777" w:rsidR="00060A3D" w:rsidRPr="009937C9" w:rsidRDefault="00060A3D" w:rsidP="00060A3D">
      <w:pPr>
        <w:numPr>
          <w:ilvl w:val="0"/>
          <w:numId w:val="98"/>
        </w:numPr>
        <w:tabs>
          <w:tab w:val="num" w:pos="284"/>
        </w:tabs>
        <w:suppressAutoHyphens/>
        <w:spacing w:before="60" w:after="60" w:line="276" w:lineRule="auto"/>
        <w:ind w:left="788"/>
        <w:jc w:val="both"/>
        <w:rPr>
          <w:rFonts w:cs="Arial"/>
          <w:color w:val="000000" w:themeColor="text1"/>
          <w:spacing w:val="-3"/>
          <w:sz w:val="23"/>
          <w:szCs w:val="23"/>
        </w:rPr>
      </w:pPr>
      <w:r w:rsidRPr="009937C9">
        <w:rPr>
          <w:rFonts w:cs="Arial"/>
          <w:color w:val="000000" w:themeColor="text1"/>
          <w:spacing w:val="-3"/>
          <w:sz w:val="23"/>
          <w:szCs w:val="23"/>
        </w:rPr>
        <w:t>Wykonawca naruszył przepisy ustawy o ochronie informacji niejawnych.</w:t>
      </w:r>
    </w:p>
    <w:p w14:paraId="503A6029" w14:textId="77777777" w:rsidR="00060A3D" w:rsidRPr="009937C9" w:rsidRDefault="00060A3D" w:rsidP="00060A3D">
      <w:pPr>
        <w:numPr>
          <w:ilvl w:val="0"/>
          <w:numId w:val="95"/>
        </w:numPr>
        <w:tabs>
          <w:tab w:val="num" w:pos="426"/>
        </w:tabs>
        <w:spacing w:before="60" w:after="60" w:line="276" w:lineRule="auto"/>
        <w:ind w:left="425" w:hanging="425"/>
        <w:jc w:val="both"/>
        <w:rPr>
          <w:rFonts w:eastAsiaTheme="minorHAnsi" w:cs="Arial"/>
          <w:sz w:val="23"/>
          <w:szCs w:val="23"/>
          <w:lang w:eastAsia="en-US"/>
        </w:rPr>
      </w:pPr>
      <w:r w:rsidRPr="009937C9">
        <w:rPr>
          <w:rFonts w:eastAsiaTheme="minorHAnsi" w:cs="Arial"/>
          <w:sz w:val="23"/>
          <w:szCs w:val="23"/>
          <w:lang w:eastAsia="en-US"/>
        </w:rPr>
        <w:t>Oprócz przypadków wymienionych w kodeksie cywilnym Zamawiającemu przysługuje prawo odstąpienia od umowy w terminie 30 dni od dnia wystąpienia zdarzenia stanowiącego podstawę odstąpienia, w nw. przypadkach:</w:t>
      </w:r>
    </w:p>
    <w:p w14:paraId="6A87EA6C" w14:textId="77777777" w:rsidR="00060A3D" w:rsidRPr="009937C9" w:rsidRDefault="00060A3D" w:rsidP="00060A3D">
      <w:pPr>
        <w:numPr>
          <w:ilvl w:val="0"/>
          <w:numId w:val="103"/>
        </w:numPr>
        <w:suppressAutoHyphens/>
        <w:spacing w:before="60" w:after="60" w:line="276" w:lineRule="auto"/>
        <w:jc w:val="both"/>
        <w:rPr>
          <w:rFonts w:cs="Arial"/>
          <w:color w:val="000000" w:themeColor="text1"/>
          <w:spacing w:val="-3"/>
          <w:sz w:val="23"/>
          <w:szCs w:val="23"/>
        </w:rPr>
      </w:pPr>
      <w:r w:rsidRPr="009937C9">
        <w:rPr>
          <w:rFonts w:cs="Arial"/>
          <w:color w:val="000000" w:themeColor="text1"/>
          <w:spacing w:val="-3"/>
          <w:sz w:val="23"/>
          <w:szCs w:val="23"/>
        </w:rPr>
        <w:t>zostanie wydany nakaz zajęcia majątku Wykonawcy</w:t>
      </w:r>
    </w:p>
    <w:p w14:paraId="7B390FCA" w14:textId="77777777" w:rsidR="00060A3D" w:rsidRPr="009937C9" w:rsidRDefault="00060A3D" w:rsidP="00060A3D">
      <w:pPr>
        <w:numPr>
          <w:ilvl w:val="0"/>
          <w:numId w:val="103"/>
        </w:numPr>
        <w:tabs>
          <w:tab w:val="num" w:pos="284"/>
        </w:tabs>
        <w:suppressAutoHyphens/>
        <w:spacing w:before="60" w:after="60" w:line="276" w:lineRule="auto"/>
        <w:ind w:left="788"/>
        <w:jc w:val="both"/>
        <w:rPr>
          <w:rFonts w:cs="Arial"/>
          <w:color w:val="000000" w:themeColor="text1"/>
          <w:spacing w:val="-3"/>
          <w:sz w:val="23"/>
          <w:szCs w:val="23"/>
        </w:rPr>
      </w:pPr>
      <w:r w:rsidRPr="009937C9">
        <w:rPr>
          <w:rFonts w:cs="Arial"/>
          <w:color w:val="000000" w:themeColor="text1"/>
          <w:spacing w:val="-3"/>
          <w:sz w:val="23"/>
          <w:szCs w:val="23"/>
        </w:rPr>
        <w:t xml:space="preserve">Wykonawca realizuje umowę na terenie obiektu wojskowego przez cudzoziemca, </w:t>
      </w:r>
      <w:r w:rsidRPr="009937C9">
        <w:rPr>
          <w:rFonts w:cs="Arial"/>
          <w:color w:val="000000" w:themeColor="text1"/>
          <w:spacing w:val="-3"/>
          <w:sz w:val="23"/>
          <w:szCs w:val="23"/>
        </w:rPr>
        <w:br/>
        <w:t xml:space="preserve">w rozumieniu art. 3 pkt 2 ustawy z dnia 12 grudnia 2013 r. o cudzoziemcach </w:t>
      </w:r>
      <w:r w:rsidRPr="009937C9">
        <w:rPr>
          <w:rFonts w:cs="Arial"/>
          <w:color w:val="000000" w:themeColor="text1"/>
          <w:spacing w:val="-3"/>
          <w:sz w:val="23"/>
          <w:szCs w:val="23"/>
        </w:rPr>
        <w:br/>
        <w:t xml:space="preserve">(Dz. U. z 2024 r. poz. 769 z </w:t>
      </w:r>
      <w:proofErr w:type="spellStart"/>
      <w:r w:rsidRPr="009937C9">
        <w:rPr>
          <w:rFonts w:cs="Arial"/>
          <w:color w:val="000000" w:themeColor="text1"/>
          <w:spacing w:val="-3"/>
          <w:sz w:val="23"/>
          <w:szCs w:val="23"/>
        </w:rPr>
        <w:t>późn</w:t>
      </w:r>
      <w:proofErr w:type="spellEnd"/>
      <w:r w:rsidRPr="009937C9">
        <w:rPr>
          <w:rFonts w:cs="Arial"/>
          <w:color w:val="000000" w:themeColor="text1"/>
          <w:spacing w:val="-3"/>
          <w:sz w:val="23"/>
          <w:szCs w:val="23"/>
        </w:rPr>
        <w:t>. zm.) bez zgody Zamawiającego</w:t>
      </w:r>
    </w:p>
    <w:p w14:paraId="571FC16D" w14:textId="77777777" w:rsidR="00060A3D" w:rsidRPr="009937C9" w:rsidRDefault="00060A3D" w:rsidP="00060A3D">
      <w:pPr>
        <w:suppressAutoHyphens/>
        <w:spacing w:before="60" w:after="60" w:line="276" w:lineRule="auto"/>
        <w:ind w:left="788"/>
        <w:jc w:val="both"/>
        <w:rPr>
          <w:rFonts w:cs="Arial"/>
          <w:color w:val="000000" w:themeColor="text1"/>
          <w:spacing w:val="-3"/>
          <w:sz w:val="23"/>
          <w:szCs w:val="23"/>
        </w:rPr>
      </w:pPr>
      <w:r w:rsidRPr="009937C9">
        <w:rPr>
          <w:rFonts w:cs="Arial"/>
          <w:color w:val="000000" w:themeColor="text1"/>
          <w:spacing w:val="-3"/>
          <w:sz w:val="23"/>
          <w:szCs w:val="23"/>
        </w:rPr>
        <w:t xml:space="preserve">w terminie 30 dni od powzięcia wiadomości o powyższych okolicznościach. </w:t>
      </w:r>
    </w:p>
    <w:p w14:paraId="784C54FA" w14:textId="77777777" w:rsidR="00060A3D" w:rsidRPr="009937C9" w:rsidRDefault="00060A3D" w:rsidP="00060A3D">
      <w:pPr>
        <w:numPr>
          <w:ilvl w:val="0"/>
          <w:numId w:val="95"/>
        </w:numPr>
        <w:tabs>
          <w:tab w:val="num" w:pos="426"/>
        </w:tabs>
        <w:spacing w:before="60" w:after="60" w:line="276" w:lineRule="auto"/>
        <w:ind w:left="425" w:hanging="425"/>
        <w:jc w:val="both"/>
        <w:rPr>
          <w:rFonts w:eastAsiaTheme="minorHAnsi" w:cs="Arial"/>
          <w:sz w:val="23"/>
          <w:szCs w:val="23"/>
          <w:lang w:eastAsia="en-US"/>
        </w:rPr>
      </w:pPr>
      <w:r w:rsidRPr="009937C9">
        <w:rPr>
          <w:rFonts w:eastAsiaTheme="minorHAnsi" w:cs="Arial"/>
          <w:sz w:val="23"/>
          <w:szCs w:val="23"/>
          <w:lang w:eastAsia="en-US"/>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w:t>
      </w:r>
      <w:r>
        <w:rPr>
          <w:rFonts w:eastAsiaTheme="minorHAnsi" w:cs="Arial"/>
          <w:sz w:val="23"/>
          <w:szCs w:val="23"/>
          <w:lang w:eastAsia="en-US"/>
        </w:rPr>
        <w:t> </w:t>
      </w:r>
      <w:r w:rsidRPr="009937C9">
        <w:rPr>
          <w:rFonts w:eastAsiaTheme="minorHAnsi" w:cs="Arial"/>
          <w:sz w:val="23"/>
          <w:szCs w:val="23"/>
          <w:lang w:eastAsia="en-US"/>
        </w:rPr>
        <w:t xml:space="preserve">terminie 30 dni od powzięcia wiadomości o powyższych okolicznościach. </w:t>
      </w:r>
    </w:p>
    <w:p w14:paraId="2364E79E" w14:textId="77777777" w:rsidR="00060A3D" w:rsidRPr="009937C9" w:rsidRDefault="00060A3D" w:rsidP="00060A3D">
      <w:pPr>
        <w:numPr>
          <w:ilvl w:val="0"/>
          <w:numId w:val="95"/>
        </w:numPr>
        <w:tabs>
          <w:tab w:val="num" w:pos="426"/>
        </w:tabs>
        <w:spacing w:before="60" w:after="60" w:line="276" w:lineRule="auto"/>
        <w:ind w:left="425" w:hanging="425"/>
        <w:jc w:val="both"/>
        <w:rPr>
          <w:rFonts w:eastAsiaTheme="minorHAnsi" w:cs="Arial"/>
          <w:sz w:val="23"/>
          <w:szCs w:val="23"/>
          <w:lang w:eastAsia="en-US"/>
        </w:rPr>
      </w:pPr>
      <w:r w:rsidRPr="009937C9">
        <w:rPr>
          <w:rFonts w:eastAsiaTheme="minorHAnsi" w:cs="Arial"/>
          <w:sz w:val="23"/>
          <w:szCs w:val="23"/>
          <w:lang w:eastAsia="en-US"/>
        </w:rPr>
        <w:t>W przypadkach, o których mowa w ust. 2 i 3 Wykonawca może żądać wyłącznie wynagrodzenia należnego z tytułu wykonania części umowy.</w:t>
      </w:r>
    </w:p>
    <w:p w14:paraId="71166858" w14:textId="77777777" w:rsidR="00060A3D" w:rsidRPr="009937C9" w:rsidRDefault="00060A3D" w:rsidP="00060A3D">
      <w:pPr>
        <w:numPr>
          <w:ilvl w:val="0"/>
          <w:numId w:val="95"/>
        </w:numPr>
        <w:tabs>
          <w:tab w:val="num" w:pos="426"/>
        </w:tabs>
        <w:spacing w:before="60" w:after="60" w:line="276" w:lineRule="auto"/>
        <w:ind w:left="425" w:hanging="425"/>
        <w:jc w:val="both"/>
        <w:rPr>
          <w:rFonts w:eastAsiaTheme="minorHAnsi" w:cs="Arial"/>
          <w:sz w:val="23"/>
          <w:szCs w:val="23"/>
          <w:lang w:eastAsia="en-US"/>
        </w:rPr>
      </w:pPr>
      <w:r w:rsidRPr="009937C9">
        <w:rPr>
          <w:rFonts w:eastAsiaTheme="minorHAnsi" w:cs="Arial"/>
          <w:sz w:val="23"/>
          <w:szCs w:val="23"/>
          <w:lang w:eastAsia="en-US"/>
        </w:rPr>
        <w:t>Oświadczenie o odstąpieniu od umowy powinno nastąpić w formie pisemnej, pod rygorem nieważności takiego oświadczenia i powinno zawierać uzasadnienie.</w:t>
      </w:r>
    </w:p>
    <w:p w14:paraId="03ADF0E8" w14:textId="77777777" w:rsidR="00060A3D" w:rsidRPr="009937C9" w:rsidRDefault="00060A3D" w:rsidP="00060A3D">
      <w:pPr>
        <w:numPr>
          <w:ilvl w:val="0"/>
          <w:numId w:val="95"/>
        </w:numPr>
        <w:tabs>
          <w:tab w:val="num" w:pos="426"/>
        </w:tabs>
        <w:spacing w:before="60" w:after="60" w:line="276" w:lineRule="auto"/>
        <w:ind w:left="425" w:hanging="425"/>
        <w:jc w:val="both"/>
        <w:rPr>
          <w:rFonts w:eastAsiaTheme="minorHAnsi" w:cs="Arial"/>
          <w:sz w:val="23"/>
          <w:szCs w:val="23"/>
          <w:lang w:eastAsia="en-US"/>
        </w:rPr>
      </w:pPr>
      <w:r w:rsidRPr="009937C9">
        <w:rPr>
          <w:rFonts w:eastAsiaTheme="minorHAnsi" w:cs="Arial"/>
          <w:sz w:val="23"/>
          <w:szCs w:val="23"/>
          <w:lang w:eastAsia="en-US"/>
        </w:rPr>
        <w:lastRenderedPageBreak/>
        <w:t>Pomimo rozwiązania umowy ze skutkiem natychmiastowym z przyczyn wskazanych</w:t>
      </w:r>
      <w:r w:rsidRPr="009937C9">
        <w:rPr>
          <w:rFonts w:eastAsiaTheme="minorHAnsi" w:cs="Arial"/>
          <w:sz w:val="23"/>
          <w:szCs w:val="23"/>
          <w:lang w:eastAsia="en-US"/>
        </w:rPr>
        <w:br/>
        <w:t>w ust. 2, zapisy § 7 pozostają w mocy do czasu wyegzekwowania przez Zamawiającego należności przysługujących Skarbowi Państwa z tytułu kar umownych.</w:t>
      </w:r>
    </w:p>
    <w:p w14:paraId="42FFAE5A" w14:textId="77777777" w:rsidR="00060A3D" w:rsidRPr="009937C9" w:rsidRDefault="00060A3D" w:rsidP="00060A3D">
      <w:pPr>
        <w:numPr>
          <w:ilvl w:val="0"/>
          <w:numId w:val="95"/>
        </w:numPr>
        <w:tabs>
          <w:tab w:val="num" w:pos="426"/>
        </w:tabs>
        <w:spacing w:before="60" w:after="60" w:line="276" w:lineRule="auto"/>
        <w:ind w:left="425" w:hanging="425"/>
        <w:jc w:val="both"/>
        <w:rPr>
          <w:rFonts w:eastAsiaTheme="minorHAnsi" w:cs="Arial"/>
          <w:sz w:val="23"/>
          <w:szCs w:val="23"/>
          <w:lang w:eastAsia="en-US"/>
        </w:rPr>
      </w:pPr>
      <w:r w:rsidRPr="009937C9">
        <w:rPr>
          <w:rFonts w:eastAsiaTheme="minorHAnsi" w:cs="Arial"/>
          <w:sz w:val="23"/>
          <w:szCs w:val="23"/>
          <w:lang w:eastAsia="en-US"/>
        </w:rPr>
        <w:t>W przypadku niezadowalającej jakości wykonywanej Usługi (stopa błędów, dostępność sieci i czas usunięcia awarii) Wykonawca zobowiązany jest do niezwłocznego usunięcia przyczyn takiego stanu rzeczy, a Zamawiający może podjąć decyzję o natychmiastowym rozwiązaniu umowy z przyczyn leżących po stronie Wykonawcy.</w:t>
      </w:r>
    </w:p>
    <w:p w14:paraId="65D083C4" w14:textId="77777777" w:rsidR="00060A3D" w:rsidRPr="009937C9" w:rsidRDefault="00060A3D" w:rsidP="00060A3D">
      <w:pPr>
        <w:spacing w:after="60" w:line="276" w:lineRule="auto"/>
        <w:jc w:val="center"/>
        <w:rPr>
          <w:rFonts w:eastAsiaTheme="minorHAnsi" w:cs="Arial"/>
          <w:b/>
          <w:color w:val="000000" w:themeColor="text1"/>
          <w:sz w:val="23"/>
          <w:szCs w:val="23"/>
        </w:rPr>
      </w:pPr>
      <w:r w:rsidRPr="009937C9">
        <w:rPr>
          <w:rFonts w:eastAsiaTheme="minorHAnsi" w:cs="Arial"/>
          <w:b/>
          <w:color w:val="000000" w:themeColor="text1"/>
          <w:sz w:val="23"/>
          <w:szCs w:val="23"/>
        </w:rPr>
        <w:t>§ 8</w:t>
      </w:r>
      <w:r w:rsidRPr="009937C9">
        <w:rPr>
          <w:rFonts w:eastAsiaTheme="minorHAnsi" w:cs="Arial"/>
          <w:b/>
          <w:color w:val="000000" w:themeColor="text1"/>
          <w:sz w:val="23"/>
          <w:szCs w:val="23"/>
        </w:rPr>
        <w:br/>
        <w:t>Komunikacja</w:t>
      </w:r>
    </w:p>
    <w:p w14:paraId="0B5BE493" w14:textId="77777777" w:rsidR="00060A3D" w:rsidRPr="009937C9" w:rsidRDefault="00060A3D" w:rsidP="00060A3D">
      <w:pPr>
        <w:numPr>
          <w:ilvl w:val="0"/>
          <w:numId w:val="88"/>
        </w:numPr>
        <w:spacing w:before="60" w:after="60" w:line="276" w:lineRule="auto"/>
        <w:ind w:left="425" w:hanging="425"/>
        <w:jc w:val="both"/>
        <w:rPr>
          <w:rFonts w:eastAsiaTheme="minorHAnsi" w:cs="Arial"/>
          <w:sz w:val="23"/>
          <w:szCs w:val="23"/>
          <w:lang w:eastAsia="en-US"/>
        </w:rPr>
      </w:pPr>
      <w:r w:rsidRPr="009937C9">
        <w:rPr>
          <w:rFonts w:eastAsiaTheme="minorHAnsi" w:cs="Arial"/>
          <w:bCs/>
          <w:sz w:val="23"/>
          <w:szCs w:val="23"/>
          <w:lang w:eastAsia="en-US"/>
        </w:rPr>
        <w:t>Wszelkie oświadczenia, zawiadomienia składane przez Zamawiającego lub jednostki resortu obrony narodowej i Wykonawcę mogą być dokonywane w formie pisemnej, faksem lub za pośrednictwem e-mail.</w:t>
      </w:r>
    </w:p>
    <w:p w14:paraId="5F5CA43B" w14:textId="77777777" w:rsidR="00060A3D" w:rsidRPr="009937C9" w:rsidRDefault="00060A3D" w:rsidP="00060A3D">
      <w:pPr>
        <w:numPr>
          <w:ilvl w:val="0"/>
          <w:numId w:val="88"/>
        </w:numPr>
        <w:spacing w:before="60" w:after="60" w:line="276" w:lineRule="auto"/>
        <w:ind w:left="425" w:hanging="425"/>
        <w:jc w:val="both"/>
        <w:rPr>
          <w:rFonts w:eastAsiaTheme="minorHAnsi" w:cs="Arial"/>
          <w:sz w:val="23"/>
          <w:szCs w:val="23"/>
          <w:lang w:eastAsia="en-US"/>
        </w:rPr>
      </w:pPr>
      <w:r w:rsidRPr="009937C9">
        <w:rPr>
          <w:rFonts w:eastAsiaTheme="minorHAnsi" w:cs="Arial"/>
          <w:sz w:val="23"/>
          <w:szCs w:val="23"/>
          <w:lang w:eastAsia="en-US"/>
        </w:rPr>
        <w:t xml:space="preserve">Osobą odpowiedzialną z ramienia Zamawiającego za realizację umowy jest </w:t>
      </w:r>
      <w:r w:rsidRPr="009937C9">
        <w:rPr>
          <w:rFonts w:eastAsiaTheme="minorHAnsi" w:cs="Arial"/>
          <w:sz w:val="23"/>
          <w:szCs w:val="23"/>
          <w:lang w:eastAsia="en-US"/>
        </w:rPr>
        <w:br/>
        <w:t>…………………………………, tel. 261 …………….</w:t>
      </w:r>
    </w:p>
    <w:p w14:paraId="00155A8E" w14:textId="77777777" w:rsidR="00060A3D" w:rsidRPr="009937C9" w:rsidRDefault="00060A3D" w:rsidP="00060A3D">
      <w:pPr>
        <w:numPr>
          <w:ilvl w:val="0"/>
          <w:numId w:val="88"/>
        </w:numPr>
        <w:spacing w:before="60" w:after="60" w:line="276" w:lineRule="auto"/>
        <w:ind w:left="425" w:hanging="425"/>
        <w:jc w:val="both"/>
        <w:rPr>
          <w:rFonts w:eastAsiaTheme="minorHAnsi" w:cs="Arial"/>
          <w:sz w:val="23"/>
          <w:szCs w:val="23"/>
          <w:lang w:eastAsia="en-US"/>
        </w:rPr>
      </w:pPr>
      <w:r w:rsidRPr="009937C9">
        <w:rPr>
          <w:rFonts w:eastAsiaTheme="minorHAnsi" w:cs="Arial"/>
          <w:sz w:val="23"/>
          <w:szCs w:val="23"/>
          <w:lang w:eastAsia="en-US"/>
        </w:rPr>
        <w:t>Osobą odpowiedzialną z ramienia Wykonawcy za realizację umowy jest ……………………………, tel. …………………...</w:t>
      </w:r>
    </w:p>
    <w:p w14:paraId="4E3FBB5F" w14:textId="77777777" w:rsidR="00060A3D" w:rsidRPr="009937C9" w:rsidRDefault="00060A3D" w:rsidP="00060A3D">
      <w:pPr>
        <w:numPr>
          <w:ilvl w:val="0"/>
          <w:numId w:val="88"/>
        </w:numPr>
        <w:spacing w:before="60" w:after="60" w:line="276" w:lineRule="auto"/>
        <w:ind w:left="425" w:hanging="425"/>
        <w:jc w:val="both"/>
        <w:rPr>
          <w:rFonts w:eastAsiaTheme="minorHAnsi" w:cs="Arial"/>
          <w:sz w:val="23"/>
          <w:szCs w:val="23"/>
          <w:lang w:eastAsia="en-US"/>
        </w:rPr>
      </w:pPr>
      <w:r w:rsidRPr="009937C9">
        <w:rPr>
          <w:rFonts w:eastAsiaTheme="minorHAnsi" w:cs="Arial"/>
          <w:sz w:val="23"/>
          <w:szCs w:val="23"/>
          <w:lang w:eastAsia="en-US"/>
        </w:rPr>
        <w:t>Zmiana osób, o których mowa w ust. 2 i 3 nie stanowi zmiany umowy, a jedynie wymaga poinformowania drugiej strony listem poleconym wysłanym na adres Zamawiającego lub Wykonawcy, lub wiadomością elektroniczną wysłaną na adres e-mail: …………………………... oraz …………………</w:t>
      </w:r>
      <w:proofErr w:type="gramStart"/>
      <w:r w:rsidRPr="009937C9">
        <w:rPr>
          <w:rFonts w:eastAsiaTheme="minorHAnsi" w:cs="Arial"/>
          <w:sz w:val="23"/>
          <w:szCs w:val="23"/>
          <w:lang w:eastAsia="en-US"/>
        </w:rPr>
        <w:t>…….</w:t>
      </w:r>
      <w:proofErr w:type="gramEnd"/>
      <w:r w:rsidRPr="009937C9">
        <w:rPr>
          <w:rFonts w:eastAsiaTheme="minorHAnsi" w:cs="Arial"/>
          <w:sz w:val="23"/>
          <w:szCs w:val="23"/>
          <w:lang w:eastAsia="en-US"/>
        </w:rPr>
        <w:t>.</w:t>
      </w:r>
    </w:p>
    <w:p w14:paraId="7E0417C8" w14:textId="77777777" w:rsidR="00060A3D" w:rsidRPr="009937C9" w:rsidRDefault="00060A3D" w:rsidP="00060A3D">
      <w:pPr>
        <w:numPr>
          <w:ilvl w:val="0"/>
          <w:numId w:val="88"/>
        </w:numPr>
        <w:spacing w:before="60" w:after="60" w:line="276" w:lineRule="auto"/>
        <w:ind w:left="425" w:hanging="425"/>
        <w:jc w:val="both"/>
        <w:rPr>
          <w:rFonts w:eastAsiaTheme="minorHAnsi" w:cs="Arial"/>
          <w:sz w:val="23"/>
          <w:szCs w:val="23"/>
          <w:lang w:eastAsia="en-US"/>
        </w:rPr>
      </w:pPr>
      <w:r w:rsidRPr="009937C9">
        <w:rPr>
          <w:rFonts w:eastAsiaTheme="minorHAnsi" w:cs="Arial"/>
          <w:sz w:val="23"/>
          <w:szCs w:val="23"/>
          <w:lang w:eastAsia="en-US"/>
        </w:rPr>
        <w:t>Każdy z podmiotów ma obowiązek informowania o zmianach adresów poczty elektronicznej w terminie do 2 dni od dokonania zmiany oraz o zmianach adresów siedziby lub adresów korespondencyjnych w terminie 7 dni od dokonania zmiany pod rygorem uznania, że wiadomości wysłane na adres dotychczasowy jest doręczona skutecznie.</w:t>
      </w:r>
    </w:p>
    <w:p w14:paraId="7E114D30" w14:textId="77777777" w:rsidR="00060A3D" w:rsidRPr="009937C9" w:rsidRDefault="00060A3D" w:rsidP="00060A3D">
      <w:pPr>
        <w:numPr>
          <w:ilvl w:val="0"/>
          <w:numId w:val="88"/>
        </w:numPr>
        <w:spacing w:before="60" w:after="60" w:line="276" w:lineRule="auto"/>
        <w:ind w:left="425" w:hanging="425"/>
        <w:jc w:val="both"/>
        <w:rPr>
          <w:rFonts w:eastAsiaTheme="minorHAnsi" w:cs="Arial"/>
          <w:sz w:val="23"/>
          <w:szCs w:val="23"/>
          <w:lang w:eastAsia="en-US"/>
        </w:rPr>
      </w:pPr>
      <w:r w:rsidRPr="009937C9">
        <w:rPr>
          <w:rFonts w:eastAsiaTheme="minorHAnsi" w:cs="Arial"/>
          <w:sz w:val="23"/>
          <w:szCs w:val="23"/>
          <w:lang w:eastAsia="en-US"/>
        </w:rPr>
        <w:t>W celu uniknięcia wątpliwości Strony potwierdzają, że wskazani powyżej przedstawiciele Stron, o których mowa w ust. 2 i 3 powyżej, nie są władni do podejmowania decyzji skutkujących modyfikacją warunków określonych w umowie.</w:t>
      </w:r>
    </w:p>
    <w:p w14:paraId="78CB1C40" w14:textId="77777777" w:rsidR="00060A3D" w:rsidRPr="009937C9" w:rsidRDefault="00060A3D" w:rsidP="00060A3D">
      <w:pPr>
        <w:spacing w:before="240" w:line="276" w:lineRule="auto"/>
        <w:jc w:val="center"/>
        <w:rPr>
          <w:rFonts w:eastAsiaTheme="minorHAnsi" w:cs="Arial"/>
          <w:b/>
          <w:color w:val="000000" w:themeColor="text1"/>
          <w:sz w:val="23"/>
          <w:szCs w:val="23"/>
        </w:rPr>
      </w:pPr>
      <w:r w:rsidRPr="009937C9">
        <w:rPr>
          <w:rFonts w:eastAsiaTheme="minorHAnsi" w:cs="Arial"/>
          <w:b/>
          <w:color w:val="000000" w:themeColor="text1"/>
          <w:sz w:val="23"/>
          <w:szCs w:val="23"/>
        </w:rPr>
        <w:t>§ 9</w:t>
      </w:r>
    </w:p>
    <w:p w14:paraId="2307C028" w14:textId="77777777" w:rsidR="00060A3D" w:rsidRPr="009937C9" w:rsidRDefault="00060A3D" w:rsidP="00060A3D">
      <w:pPr>
        <w:spacing w:after="60" w:line="276" w:lineRule="auto"/>
        <w:jc w:val="center"/>
        <w:rPr>
          <w:rFonts w:eastAsiaTheme="minorHAnsi" w:cs="Arial"/>
          <w:b/>
          <w:color w:val="000000" w:themeColor="text1"/>
          <w:sz w:val="23"/>
          <w:szCs w:val="23"/>
        </w:rPr>
      </w:pPr>
      <w:r w:rsidRPr="009937C9">
        <w:rPr>
          <w:rFonts w:eastAsiaTheme="minorHAnsi" w:cs="Arial"/>
          <w:b/>
          <w:color w:val="000000" w:themeColor="text1"/>
          <w:sz w:val="23"/>
          <w:szCs w:val="23"/>
        </w:rPr>
        <w:t>Zmiany umowy</w:t>
      </w:r>
    </w:p>
    <w:p w14:paraId="7B639093" w14:textId="77777777" w:rsidR="00060A3D" w:rsidRPr="009937C9" w:rsidRDefault="00060A3D" w:rsidP="00060A3D">
      <w:pPr>
        <w:numPr>
          <w:ilvl w:val="0"/>
          <w:numId w:val="89"/>
        </w:numPr>
        <w:spacing w:before="60" w:after="60" w:line="276" w:lineRule="auto"/>
        <w:ind w:left="425" w:hanging="425"/>
        <w:jc w:val="both"/>
        <w:rPr>
          <w:rFonts w:eastAsiaTheme="minorHAnsi" w:cs="Arial"/>
          <w:sz w:val="23"/>
          <w:szCs w:val="23"/>
          <w:lang w:eastAsia="en-US"/>
        </w:rPr>
      </w:pPr>
      <w:r w:rsidRPr="009937C9">
        <w:rPr>
          <w:rFonts w:eastAsiaTheme="minorHAnsi" w:cs="Arial"/>
          <w:sz w:val="23"/>
          <w:szCs w:val="23"/>
          <w:lang w:eastAsia="en-US"/>
        </w:rPr>
        <w:t xml:space="preserve">Wszelkie zmiany Umowy wymagają formy pisemnej pod rygorem nieważności </w:t>
      </w:r>
      <w:r w:rsidRPr="009937C9">
        <w:rPr>
          <w:rFonts w:eastAsiaTheme="minorHAnsi" w:cs="Arial"/>
          <w:sz w:val="23"/>
          <w:szCs w:val="23"/>
          <w:lang w:eastAsia="en-US"/>
        </w:rPr>
        <w:br/>
        <w:t>z zastrzeżeniem § 8 ust. 4.</w:t>
      </w:r>
    </w:p>
    <w:p w14:paraId="35AE53A2" w14:textId="77777777" w:rsidR="00060A3D" w:rsidRPr="009937C9" w:rsidRDefault="00060A3D" w:rsidP="00060A3D">
      <w:pPr>
        <w:numPr>
          <w:ilvl w:val="0"/>
          <w:numId w:val="89"/>
        </w:numPr>
        <w:spacing w:before="60" w:after="60" w:line="276" w:lineRule="auto"/>
        <w:ind w:left="425" w:hanging="425"/>
        <w:jc w:val="both"/>
        <w:rPr>
          <w:rFonts w:eastAsiaTheme="minorHAnsi" w:cs="Arial"/>
          <w:sz w:val="23"/>
          <w:szCs w:val="23"/>
          <w:lang w:eastAsia="en-US"/>
        </w:rPr>
      </w:pPr>
      <w:r w:rsidRPr="009937C9">
        <w:rPr>
          <w:rFonts w:eastAsiaTheme="minorHAnsi" w:cs="Arial"/>
          <w:sz w:val="23"/>
          <w:szCs w:val="23"/>
          <w:lang w:eastAsia="en-US"/>
        </w:rPr>
        <w:t xml:space="preserve">Strony dopuszczają możliwość </w:t>
      </w:r>
      <w:r w:rsidRPr="009937C9">
        <w:rPr>
          <w:rFonts w:eastAsia="TimesNewRoman" w:cs="Arial"/>
          <w:sz w:val="23"/>
          <w:szCs w:val="23"/>
          <w:lang w:eastAsia="en-US"/>
        </w:rPr>
        <w:t xml:space="preserve">dokonywania istotnych zmian Umowy w stosunku do treści Oferty Szczegółowej, na </w:t>
      </w:r>
      <w:proofErr w:type="gramStart"/>
      <w:r w:rsidRPr="009937C9">
        <w:rPr>
          <w:rFonts w:eastAsia="TimesNewRoman" w:cs="Arial"/>
          <w:sz w:val="23"/>
          <w:szCs w:val="23"/>
          <w:lang w:eastAsia="en-US"/>
        </w:rPr>
        <w:t>podstawie</w:t>
      </w:r>
      <w:proofErr w:type="gramEnd"/>
      <w:r w:rsidRPr="009937C9">
        <w:rPr>
          <w:rFonts w:eastAsia="TimesNewRoman" w:cs="Arial"/>
          <w:sz w:val="23"/>
          <w:szCs w:val="23"/>
          <w:lang w:eastAsia="en-US"/>
        </w:rPr>
        <w:t xml:space="preserve"> której dokonano wyboru Wykonawcy </w:t>
      </w:r>
      <w:r w:rsidRPr="009937C9">
        <w:rPr>
          <w:rFonts w:eastAsiaTheme="minorHAnsi" w:cs="Arial"/>
          <w:sz w:val="23"/>
          <w:szCs w:val="23"/>
          <w:lang w:eastAsia="en-US"/>
        </w:rPr>
        <w:t>w</w:t>
      </w:r>
      <w:r>
        <w:rPr>
          <w:rFonts w:eastAsiaTheme="minorHAnsi" w:cs="Arial"/>
          <w:sz w:val="23"/>
          <w:szCs w:val="23"/>
          <w:lang w:eastAsia="en-US"/>
        </w:rPr>
        <w:t> </w:t>
      </w:r>
      <w:r w:rsidRPr="009937C9">
        <w:rPr>
          <w:rFonts w:eastAsiaTheme="minorHAnsi" w:cs="Arial"/>
          <w:sz w:val="23"/>
          <w:szCs w:val="23"/>
          <w:lang w:eastAsia="en-US"/>
        </w:rPr>
        <w:t>przypadkach określonych poniżej.</w:t>
      </w:r>
    </w:p>
    <w:p w14:paraId="7BCB4DFB" w14:textId="77777777" w:rsidR="00060A3D" w:rsidRPr="009937C9" w:rsidRDefault="00060A3D" w:rsidP="00060A3D">
      <w:pPr>
        <w:numPr>
          <w:ilvl w:val="0"/>
          <w:numId w:val="90"/>
        </w:numPr>
        <w:suppressAutoHyphens/>
        <w:spacing w:before="60" w:after="60" w:line="276" w:lineRule="auto"/>
        <w:ind w:left="425" w:hanging="425"/>
        <w:jc w:val="both"/>
        <w:rPr>
          <w:rFonts w:eastAsia="Calibri" w:cs="Arial"/>
          <w:sz w:val="23"/>
          <w:szCs w:val="23"/>
          <w:lang w:eastAsia="en-US"/>
        </w:rPr>
      </w:pPr>
      <w:r w:rsidRPr="009937C9">
        <w:rPr>
          <w:rFonts w:eastAsia="TimesNewRoman" w:cs="Arial"/>
          <w:sz w:val="23"/>
          <w:szCs w:val="23"/>
          <w:lang w:eastAsia="en-US"/>
        </w:rPr>
        <w:t>Dopuszcza się wprowadzenie zmian do umowy w następującym zakresie i</w:t>
      </w:r>
      <w:r>
        <w:rPr>
          <w:rFonts w:eastAsia="TimesNewRoman" w:cs="Arial"/>
          <w:sz w:val="23"/>
          <w:szCs w:val="23"/>
          <w:lang w:eastAsia="en-US"/>
        </w:rPr>
        <w:t> </w:t>
      </w:r>
      <w:r w:rsidRPr="009937C9">
        <w:rPr>
          <w:rFonts w:eastAsia="TimesNewRoman" w:cs="Arial"/>
          <w:sz w:val="23"/>
          <w:szCs w:val="23"/>
          <w:lang w:eastAsia="en-US"/>
        </w:rPr>
        <w:t>w</w:t>
      </w:r>
      <w:r>
        <w:rPr>
          <w:rFonts w:eastAsia="TimesNewRoman" w:cs="Arial"/>
          <w:sz w:val="23"/>
          <w:szCs w:val="23"/>
          <w:lang w:eastAsia="en-US"/>
        </w:rPr>
        <w:t> </w:t>
      </w:r>
      <w:r w:rsidRPr="009937C9">
        <w:rPr>
          <w:rFonts w:eastAsia="TimesNewRoman" w:cs="Arial"/>
          <w:sz w:val="23"/>
          <w:szCs w:val="23"/>
          <w:lang w:eastAsia="en-US"/>
        </w:rPr>
        <w:t xml:space="preserve">przypadkach zgodnie z art. 455 ust. 1 pkt 1 ustawy </w:t>
      </w:r>
      <w:proofErr w:type="spellStart"/>
      <w:r w:rsidRPr="009937C9">
        <w:rPr>
          <w:rFonts w:eastAsia="TimesNewRoman" w:cs="Arial"/>
          <w:sz w:val="23"/>
          <w:szCs w:val="23"/>
          <w:lang w:eastAsia="en-US"/>
        </w:rPr>
        <w:t>Pzp</w:t>
      </w:r>
      <w:proofErr w:type="spellEnd"/>
      <w:r w:rsidRPr="009937C9">
        <w:rPr>
          <w:rFonts w:eastAsia="TimesNewRoman" w:cs="Arial"/>
          <w:sz w:val="23"/>
          <w:szCs w:val="23"/>
          <w:lang w:eastAsia="en-US"/>
        </w:rPr>
        <w:t>:</w:t>
      </w:r>
    </w:p>
    <w:p w14:paraId="417B981C" w14:textId="77777777" w:rsidR="00060A3D" w:rsidRPr="009937C9" w:rsidRDefault="00060A3D" w:rsidP="00060A3D">
      <w:pPr>
        <w:numPr>
          <w:ilvl w:val="0"/>
          <w:numId w:val="99"/>
        </w:numPr>
        <w:suppressAutoHyphens/>
        <w:spacing w:before="60" w:after="60" w:line="276" w:lineRule="auto"/>
        <w:jc w:val="both"/>
        <w:rPr>
          <w:rFonts w:cs="Arial"/>
          <w:color w:val="000000" w:themeColor="text1"/>
          <w:spacing w:val="-3"/>
          <w:sz w:val="23"/>
          <w:szCs w:val="23"/>
        </w:rPr>
      </w:pPr>
      <w:r w:rsidRPr="009937C9">
        <w:rPr>
          <w:rFonts w:cs="Arial"/>
          <w:color w:val="000000" w:themeColor="text1"/>
          <w:spacing w:val="-3"/>
          <w:sz w:val="23"/>
          <w:szCs w:val="23"/>
        </w:rPr>
        <w:t xml:space="preserve">Zaistnienia omyłki pisarskiej lub rachunkowej bądź innej omyłki polegającej na niezgodności treści umowy z ofertą – poprzez ustalenie treści umowy do zgodności </w:t>
      </w:r>
      <w:r w:rsidRPr="009937C9">
        <w:rPr>
          <w:rFonts w:cs="Arial"/>
          <w:color w:val="000000" w:themeColor="text1"/>
          <w:spacing w:val="-3"/>
          <w:sz w:val="23"/>
          <w:szCs w:val="23"/>
        </w:rPr>
        <w:br/>
        <w:t>z treścią oferty.</w:t>
      </w:r>
    </w:p>
    <w:p w14:paraId="3D8742D0" w14:textId="77777777" w:rsidR="00060A3D" w:rsidRPr="009937C9" w:rsidRDefault="00060A3D" w:rsidP="00060A3D">
      <w:pPr>
        <w:numPr>
          <w:ilvl w:val="0"/>
          <w:numId w:val="99"/>
        </w:numPr>
        <w:suppressAutoHyphens/>
        <w:spacing w:before="60" w:after="60" w:line="276" w:lineRule="auto"/>
        <w:jc w:val="both"/>
        <w:rPr>
          <w:rFonts w:cs="Arial"/>
          <w:color w:val="000000" w:themeColor="text1"/>
          <w:spacing w:val="-3"/>
          <w:sz w:val="23"/>
          <w:szCs w:val="23"/>
        </w:rPr>
      </w:pPr>
      <w:r w:rsidRPr="009937C9">
        <w:rPr>
          <w:rFonts w:cs="Arial"/>
          <w:color w:val="000000" w:themeColor="text1"/>
          <w:spacing w:val="-3"/>
          <w:sz w:val="23"/>
          <w:szCs w:val="23"/>
        </w:rPr>
        <w:lastRenderedPageBreak/>
        <w:t xml:space="preserve">konieczności wprowadzenia innych zmian do umowy niż wyżej wymienione spowodowanych zmianami w przepisach prawa, normach, dyrektywach </w:t>
      </w:r>
      <w:r w:rsidRPr="009937C9">
        <w:rPr>
          <w:rFonts w:cs="Arial"/>
          <w:color w:val="000000" w:themeColor="text1"/>
          <w:spacing w:val="-3"/>
          <w:sz w:val="23"/>
          <w:szCs w:val="23"/>
        </w:rPr>
        <w:br/>
        <w:t xml:space="preserve">lub standardach; </w:t>
      </w:r>
    </w:p>
    <w:p w14:paraId="091AFAD6" w14:textId="77777777" w:rsidR="00060A3D" w:rsidRPr="009937C9" w:rsidRDefault="00060A3D" w:rsidP="00060A3D">
      <w:pPr>
        <w:numPr>
          <w:ilvl w:val="0"/>
          <w:numId w:val="99"/>
        </w:numPr>
        <w:suppressAutoHyphens/>
        <w:spacing w:before="60" w:after="60" w:line="276" w:lineRule="auto"/>
        <w:jc w:val="both"/>
        <w:rPr>
          <w:rFonts w:cs="Arial"/>
          <w:color w:val="000000" w:themeColor="text1"/>
          <w:spacing w:val="-3"/>
          <w:sz w:val="23"/>
          <w:szCs w:val="23"/>
        </w:rPr>
      </w:pPr>
      <w:r w:rsidRPr="009937C9">
        <w:rPr>
          <w:rFonts w:cs="Arial"/>
          <w:color w:val="000000" w:themeColor="text1"/>
          <w:spacing w:val="-3"/>
          <w:sz w:val="23"/>
          <w:szCs w:val="23"/>
        </w:rPr>
        <w:t>w przypadku braku dostępności na rynku zaoferowanego przez Wykonawcę asortymentu pod warunkiem, że Wykonawca dostarczy asortyment o</w:t>
      </w:r>
      <w:r w:rsidRPr="00461578">
        <w:rPr>
          <w:rFonts w:cs="Arial"/>
          <w:color w:val="000000" w:themeColor="text1"/>
          <w:spacing w:val="-3"/>
          <w:sz w:val="23"/>
          <w:szCs w:val="23"/>
        </w:rPr>
        <w:t> </w:t>
      </w:r>
      <w:r w:rsidRPr="009937C9">
        <w:rPr>
          <w:rFonts w:cs="Arial"/>
          <w:color w:val="000000" w:themeColor="text1"/>
          <w:spacing w:val="-3"/>
          <w:sz w:val="23"/>
          <w:szCs w:val="23"/>
        </w:rPr>
        <w:t>parametrach technicznych i użytkowych nie gorszych niż te, które zostały wskazane w ofercie oraz pod warunkiem, że jego cena nie ulegnie zwiększeniu w</w:t>
      </w:r>
      <w:r w:rsidRPr="00461578">
        <w:rPr>
          <w:rFonts w:cs="Arial"/>
          <w:color w:val="000000" w:themeColor="text1"/>
          <w:spacing w:val="-3"/>
          <w:sz w:val="23"/>
          <w:szCs w:val="23"/>
        </w:rPr>
        <w:t> </w:t>
      </w:r>
      <w:r w:rsidRPr="009937C9">
        <w:rPr>
          <w:rFonts w:cs="Arial"/>
          <w:color w:val="000000" w:themeColor="text1"/>
          <w:spacing w:val="-3"/>
          <w:sz w:val="23"/>
          <w:szCs w:val="23"/>
        </w:rPr>
        <w:t>stosunku do ceny określonej w ofercie Wykonawcy. Warunkiem wprowadzenia takiej zmiany jest: </w:t>
      </w:r>
    </w:p>
    <w:p w14:paraId="6B158BFA" w14:textId="77777777" w:rsidR="00060A3D" w:rsidRPr="009937C9" w:rsidRDefault="00060A3D" w:rsidP="00060A3D">
      <w:pPr>
        <w:numPr>
          <w:ilvl w:val="0"/>
          <w:numId w:val="91"/>
        </w:numPr>
        <w:spacing w:before="60" w:after="60" w:line="276" w:lineRule="auto"/>
        <w:ind w:left="1135" w:hanging="284"/>
        <w:jc w:val="both"/>
        <w:rPr>
          <w:rFonts w:eastAsiaTheme="minorHAnsi" w:cs="Arial"/>
          <w:sz w:val="23"/>
          <w:szCs w:val="23"/>
          <w:lang w:eastAsia="en-US"/>
        </w:rPr>
      </w:pPr>
      <w:r w:rsidRPr="009937C9">
        <w:rPr>
          <w:rFonts w:eastAsiaTheme="minorHAnsi" w:cs="Arial"/>
          <w:sz w:val="23"/>
          <w:szCs w:val="23"/>
          <w:lang w:eastAsia="en-US"/>
        </w:rPr>
        <w:t>wykazanie w sposób niebudzący wątpliwości Zamawiającemu, że w dniu składania oferty, asortyment</w:t>
      </w:r>
      <w:r>
        <w:rPr>
          <w:rFonts w:eastAsiaTheme="minorHAnsi" w:cs="Arial"/>
          <w:sz w:val="23"/>
          <w:szCs w:val="23"/>
          <w:lang w:eastAsia="en-US"/>
        </w:rPr>
        <w:t xml:space="preserve"> </w:t>
      </w:r>
      <w:r w:rsidRPr="009937C9">
        <w:rPr>
          <w:rFonts w:eastAsiaTheme="minorHAnsi" w:cs="Arial"/>
          <w:sz w:val="23"/>
          <w:szCs w:val="23"/>
          <w:lang w:eastAsia="en-US"/>
        </w:rPr>
        <w:t>określony w formularzu cenowym był dostępny w</w:t>
      </w:r>
      <w:r>
        <w:rPr>
          <w:rFonts w:eastAsiaTheme="minorHAnsi" w:cs="Arial"/>
          <w:sz w:val="23"/>
          <w:szCs w:val="23"/>
          <w:lang w:eastAsia="en-US"/>
        </w:rPr>
        <w:t> </w:t>
      </w:r>
      <w:r w:rsidRPr="009937C9">
        <w:rPr>
          <w:rFonts w:eastAsiaTheme="minorHAnsi" w:cs="Arial"/>
          <w:sz w:val="23"/>
          <w:szCs w:val="23"/>
          <w:lang w:eastAsia="en-US"/>
        </w:rPr>
        <w:t>ilościach nie mniejszych niż to określono w ofercie, a także, że w momencie zaproponowania asortymentu</w:t>
      </w:r>
      <w:r>
        <w:rPr>
          <w:rFonts w:eastAsiaTheme="minorHAnsi" w:cs="Arial"/>
          <w:sz w:val="23"/>
          <w:szCs w:val="23"/>
          <w:lang w:eastAsia="en-US"/>
        </w:rPr>
        <w:t xml:space="preserve"> </w:t>
      </w:r>
      <w:r w:rsidRPr="009937C9">
        <w:rPr>
          <w:rFonts w:eastAsiaTheme="minorHAnsi" w:cs="Arial"/>
          <w:sz w:val="23"/>
          <w:szCs w:val="23"/>
          <w:lang w:eastAsia="en-US"/>
        </w:rPr>
        <w:t>zamiennego, asortyment określony w</w:t>
      </w:r>
      <w:r>
        <w:rPr>
          <w:rFonts w:eastAsiaTheme="minorHAnsi" w:cs="Arial"/>
          <w:sz w:val="23"/>
          <w:szCs w:val="23"/>
          <w:lang w:eastAsia="en-US"/>
        </w:rPr>
        <w:t> </w:t>
      </w:r>
      <w:r w:rsidRPr="009937C9">
        <w:rPr>
          <w:rFonts w:eastAsiaTheme="minorHAnsi" w:cs="Arial"/>
          <w:sz w:val="23"/>
          <w:szCs w:val="23"/>
          <w:lang w:eastAsia="en-US"/>
        </w:rPr>
        <w:t>formularzu cenowym nie jest dostępny na rynku,</w:t>
      </w:r>
    </w:p>
    <w:p w14:paraId="34A7E46A" w14:textId="77777777" w:rsidR="00060A3D" w:rsidRPr="009937C9" w:rsidRDefault="00060A3D" w:rsidP="00060A3D">
      <w:pPr>
        <w:numPr>
          <w:ilvl w:val="0"/>
          <w:numId w:val="91"/>
        </w:numPr>
        <w:spacing w:before="60" w:after="60" w:line="276" w:lineRule="auto"/>
        <w:ind w:left="1135" w:hanging="284"/>
        <w:jc w:val="both"/>
        <w:rPr>
          <w:rFonts w:eastAsia="Calibri" w:cs="Arial"/>
          <w:sz w:val="23"/>
          <w:szCs w:val="23"/>
          <w:lang w:eastAsia="en-US"/>
        </w:rPr>
      </w:pPr>
      <w:r w:rsidRPr="009937C9">
        <w:rPr>
          <w:rFonts w:eastAsiaTheme="minorHAnsi" w:cs="Arial"/>
          <w:sz w:val="23"/>
          <w:szCs w:val="23"/>
          <w:lang w:eastAsia="en-US"/>
        </w:rPr>
        <w:t>wykazanie przez Wykonawcę, że asortyment</w:t>
      </w:r>
      <w:r>
        <w:rPr>
          <w:rFonts w:eastAsiaTheme="minorHAnsi" w:cs="Arial"/>
          <w:sz w:val="23"/>
          <w:szCs w:val="23"/>
          <w:lang w:eastAsia="en-US"/>
        </w:rPr>
        <w:t xml:space="preserve"> </w:t>
      </w:r>
      <w:r w:rsidRPr="009937C9">
        <w:rPr>
          <w:rFonts w:eastAsiaTheme="minorHAnsi" w:cs="Arial"/>
          <w:sz w:val="23"/>
          <w:szCs w:val="23"/>
          <w:lang w:eastAsia="en-US"/>
        </w:rPr>
        <w:t>stanowiący zamiennik posiada właściwości nie gorsze niż asortyment będący przedmiotem zamówienia,</w:t>
      </w:r>
    </w:p>
    <w:p w14:paraId="27F2943F" w14:textId="77777777" w:rsidR="00060A3D" w:rsidRPr="009937C9" w:rsidRDefault="00060A3D" w:rsidP="00060A3D">
      <w:pPr>
        <w:numPr>
          <w:ilvl w:val="0"/>
          <w:numId w:val="91"/>
        </w:numPr>
        <w:spacing w:before="60" w:after="60" w:line="276" w:lineRule="auto"/>
        <w:ind w:left="1135" w:hanging="284"/>
        <w:jc w:val="both"/>
        <w:rPr>
          <w:rFonts w:eastAsia="Calibri" w:cs="Arial"/>
          <w:sz w:val="23"/>
          <w:szCs w:val="23"/>
          <w:lang w:eastAsia="en-US"/>
        </w:rPr>
      </w:pPr>
      <w:r w:rsidRPr="009937C9">
        <w:rPr>
          <w:rFonts w:eastAsiaTheme="minorHAnsi" w:cs="Arial"/>
          <w:sz w:val="23"/>
          <w:szCs w:val="23"/>
          <w:lang w:eastAsia="en-US"/>
        </w:rPr>
        <w:t>dostarczenie do Zamawiającego dokumentów potwierdzających spełnianie przez zamienny asortyment wymagań postawionych na etapie postępowania przetargowego,</w:t>
      </w:r>
    </w:p>
    <w:p w14:paraId="202DF148" w14:textId="77777777" w:rsidR="00060A3D" w:rsidRPr="009937C9" w:rsidRDefault="00060A3D" w:rsidP="00060A3D">
      <w:pPr>
        <w:numPr>
          <w:ilvl w:val="0"/>
          <w:numId w:val="91"/>
        </w:numPr>
        <w:spacing w:before="60" w:after="60" w:line="276" w:lineRule="auto"/>
        <w:ind w:left="1135" w:hanging="284"/>
        <w:jc w:val="both"/>
        <w:rPr>
          <w:rFonts w:eastAsia="Calibri" w:cs="Arial"/>
          <w:sz w:val="23"/>
          <w:szCs w:val="23"/>
          <w:lang w:eastAsia="en-US"/>
        </w:rPr>
      </w:pPr>
      <w:r w:rsidRPr="009937C9">
        <w:rPr>
          <w:rFonts w:eastAsiaTheme="minorHAnsi" w:cs="Arial"/>
          <w:sz w:val="23"/>
          <w:szCs w:val="23"/>
          <w:lang w:eastAsia="en-US"/>
        </w:rPr>
        <w:t>na żądanie Zamawiającego dostarczenie asortymentu zamiennego w celu przeprowadzenia weryfikacji parametrów;</w:t>
      </w:r>
    </w:p>
    <w:p w14:paraId="1D8E1A12" w14:textId="77777777" w:rsidR="00060A3D" w:rsidRPr="009937C9" w:rsidRDefault="00060A3D" w:rsidP="00060A3D">
      <w:pPr>
        <w:numPr>
          <w:ilvl w:val="0"/>
          <w:numId w:val="99"/>
        </w:numPr>
        <w:suppressAutoHyphens/>
        <w:spacing w:before="60" w:after="60" w:line="276" w:lineRule="auto"/>
        <w:jc w:val="both"/>
        <w:rPr>
          <w:rFonts w:cs="Arial"/>
          <w:color w:val="000000" w:themeColor="text1"/>
          <w:spacing w:val="-3"/>
          <w:sz w:val="23"/>
          <w:szCs w:val="23"/>
        </w:rPr>
      </w:pPr>
      <w:r w:rsidRPr="009937C9">
        <w:rPr>
          <w:rFonts w:cs="Arial"/>
          <w:color w:val="000000" w:themeColor="text1"/>
          <w:spacing w:val="-3"/>
          <w:sz w:val="23"/>
          <w:szCs w:val="23"/>
        </w:rPr>
        <w:t>w przypadku zmiany obowiązujących przepisów prawa konieczne okaże się zastąpienie asortymentu, zaoferowanego przez Wykonawcę innym asortymentem</w:t>
      </w:r>
      <w:r>
        <w:rPr>
          <w:rFonts w:cs="Arial"/>
          <w:color w:val="000000" w:themeColor="text1"/>
          <w:spacing w:val="-3"/>
          <w:sz w:val="23"/>
          <w:szCs w:val="23"/>
        </w:rPr>
        <w:t xml:space="preserve"> </w:t>
      </w:r>
      <w:r w:rsidRPr="009937C9">
        <w:rPr>
          <w:rFonts w:cs="Arial"/>
          <w:color w:val="000000" w:themeColor="text1"/>
          <w:spacing w:val="-3"/>
          <w:sz w:val="23"/>
          <w:szCs w:val="23"/>
        </w:rPr>
        <w:t>pod warunkiem, że Wykonawca dostarczy asortyment o</w:t>
      </w:r>
      <w:r w:rsidRPr="00461578">
        <w:rPr>
          <w:rFonts w:cs="Arial"/>
          <w:color w:val="000000" w:themeColor="text1"/>
          <w:spacing w:val="-3"/>
          <w:sz w:val="23"/>
          <w:szCs w:val="23"/>
        </w:rPr>
        <w:t> </w:t>
      </w:r>
      <w:r w:rsidRPr="009937C9">
        <w:rPr>
          <w:rFonts w:cs="Arial"/>
          <w:color w:val="000000" w:themeColor="text1"/>
          <w:spacing w:val="-3"/>
          <w:sz w:val="23"/>
          <w:szCs w:val="23"/>
        </w:rPr>
        <w:t>parametrach technicznych i</w:t>
      </w:r>
      <w:r>
        <w:rPr>
          <w:rFonts w:cs="Arial"/>
          <w:color w:val="000000" w:themeColor="text1"/>
          <w:spacing w:val="-3"/>
          <w:sz w:val="23"/>
          <w:szCs w:val="23"/>
        </w:rPr>
        <w:t> </w:t>
      </w:r>
      <w:r w:rsidRPr="009937C9">
        <w:rPr>
          <w:rFonts w:cs="Arial"/>
          <w:color w:val="000000" w:themeColor="text1"/>
          <w:spacing w:val="-3"/>
          <w:sz w:val="23"/>
          <w:szCs w:val="23"/>
        </w:rPr>
        <w:t>użytkowych nie gorszych niż te, które zostały wskazane w ofercie oraz pod warunkiem, że jego cena nie ulegnie zwiększeniu w stosunku do ceny określonej w</w:t>
      </w:r>
      <w:r>
        <w:rPr>
          <w:rFonts w:cs="Arial"/>
          <w:color w:val="000000" w:themeColor="text1"/>
          <w:spacing w:val="-3"/>
          <w:sz w:val="23"/>
          <w:szCs w:val="23"/>
        </w:rPr>
        <w:t> </w:t>
      </w:r>
      <w:r w:rsidRPr="009937C9">
        <w:rPr>
          <w:rFonts w:cs="Arial"/>
          <w:color w:val="000000" w:themeColor="text1"/>
          <w:spacing w:val="-3"/>
          <w:sz w:val="23"/>
          <w:szCs w:val="23"/>
        </w:rPr>
        <w:t>ofercie Wykonawcy. Warunkiem wprowadzenia takiej zmiany jest: </w:t>
      </w:r>
    </w:p>
    <w:p w14:paraId="6F8ADFE1" w14:textId="77777777" w:rsidR="00060A3D" w:rsidRPr="009937C9" w:rsidRDefault="00060A3D" w:rsidP="00060A3D">
      <w:pPr>
        <w:numPr>
          <w:ilvl w:val="0"/>
          <w:numId w:val="104"/>
        </w:numPr>
        <w:spacing w:before="60" w:after="60" w:line="276" w:lineRule="auto"/>
        <w:ind w:left="1135" w:hanging="284"/>
        <w:jc w:val="both"/>
        <w:rPr>
          <w:rFonts w:eastAsiaTheme="minorHAnsi" w:cs="Arial"/>
          <w:sz w:val="23"/>
          <w:szCs w:val="23"/>
          <w:lang w:eastAsia="en-US"/>
        </w:rPr>
      </w:pPr>
      <w:r w:rsidRPr="009937C9">
        <w:rPr>
          <w:rFonts w:eastAsiaTheme="minorHAnsi" w:cs="Arial"/>
          <w:sz w:val="23"/>
          <w:szCs w:val="23"/>
          <w:lang w:eastAsia="en-US"/>
        </w:rPr>
        <w:t>wykazanie przez Wykonawcę, że asortyment</w:t>
      </w:r>
      <w:r>
        <w:rPr>
          <w:rFonts w:eastAsiaTheme="minorHAnsi" w:cs="Arial"/>
          <w:sz w:val="23"/>
          <w:szCs w:val="23"/>
          <w:lang w:eastAsia="en-US"/>
        </w:rPr>
        <w:t xml:space="preserve"> </w:t>
      </w:r>
      <w:r w:rsidRPr="009937C9">
        <w:rPr>
          <w:rFonts w:eastAsiaTheme="minorHAnsi" w:cs="Arial"/>
          <w:sz w:val="23"/>
          <w:szCs w:val="23"/>
          <w:lang w:eastAsia="en-US"/>
        </w:rPr>
        <w:t>stanowiący zamiennik posiada właściwości nie gorsze niż asortyment będący przedmiotem zamówienia,</w:t>
      </w:r>
    </w:p>
    <w:p w14:paraId="3DBBB58C" w14:textId="77777777" w:rsidR="00060A3D" w:rsidRPr="009937C9" w:rsidRDefault="00060A3D" w:rsidP="00060A3D">
      <w:pPr>
        <w:numPr>
          <w:ilvl w:val="0"/>
          <w:numId w:val="104"/>
        </w:numPr>
        <w:spacing w:before="60" w:after="60" w:line="276" w:lineRule="auto"/>
        <w:ind w:left="1135" w:hanging="284"/>
        <w:jc w:val="both"/>
        <w:rPr>
          <w:rFonts w:eastAsiaTheme="minorHAnsi" w:cs="Arial"/>
          <w:sz w:val="23"/>
          <w:szCs w:val="23"/>
          <w:lang w:eastAsia="en-US"/>
        </w:rPr>
      </w:pPr>
      <w:r w:rsidRPr="009937C9">
        <w:rPr>
          <w:rFonts w:eastAsiaTheme="minorHAnsi" w:cs="Arial"/>
          <w:sz w:val="23"/>
          <w:szCs w:val="23"/>
          <w:lang w:eastAsia="en-US"/>
        </w:rPr>
        <w:t>dostarczenie do Zamawiającego dokumentów potwierdzających spełnianie przez zamienny asortyment wymagań postawionych na etapie postępowania przetargowego, </w:t>
      </w:r>
    </w:p>
    <w:p w14:paraId="65308A9B" w14:textId="77777777" w:rsidR="00060A3D" w:rsidRPr="009937C9" w:rsidRDefault="00060A3D" w:rsidP="00060A3D">
      <w:pPr>
        <w:numPr>
          <w:ilvl w:val="0"/>
          <w:numId w:val="104"/>
        </w:numPr>
        <w:spacing w:before="60" w:after="60" w:line="276" w:lineRule="auto"/>
        <w:ind w:left="1135" w:hanging="284"/>
        <w:jc w:val="both"/>
        <w:rPr>
          <w:rFonts w:eastAsiaTheme="minorHAnsi" w:cs="Arial"/>
          <w:sz w:val="23"/>
          <w:szCs w:val="23"/>
          <w:lang w:eastAsia="en-US"/>
        </w:rPr>
      </w:pPr>
      <w:r w:rsidRPr="009937C9">
        <w:rPr>
          <w:rFonts w:eastAsiaTheme="minorHAnsi" w:cs="Arial"/>
          <w:sz w:val="23"/>
          <w:szCs w:val="23"/>
          <w:lang w:eastAsia="en-US"/>
        </w:rPr>
        <w:t>na żądanie Zamawiającego dostarczenie asortymentu zamiennego w celu przeprowadzenia weryfikacji parametrów;</w:t>
      </w:r>
    </w:p>
    <w:p w14:paraId="124258D8" w14:textId="77777777" w:rsidR="00060A3D" w:rsidRPr="009937C9" w:rsidRDefault="00060A3D" w:rsidP="00060A3D">
      <w:pPr>
        <w:numPr>
          <w:ilvl w:val="0"/>
          <w:numId w:val="99"/>
        </w:numPr>
        <w:suppressAutoHyphens/>
        <w:spacing w:before="60" w:after="60" w:line="276" w:lineRule="auto"/>
        <w:jc w:val="both"/>
        <w:rPr>
          <w:rFonts w:cs="Arial"/>
          <w:color w:val="000000" w:themeColor="text1"/>
          <w:spacing w:val="-3"/>
          <w:sz w:val="23"/>
          <w:szCs w:val="23"/>
        </w:rPr>
      </w:pPr>
      <w:r w:rsidRPr="009937C9">
        <w:rPr>
          <w:rFonts w:cs="Arial"/>
          <w:color w:val="000000" w:themeColor="text1"/>
          <w:spacing w:val="-3"/>
          <w:sz w:val="23"/>
          <w:szCs w:val="23"/>
        </w:rPr>
        <w:t>w przypadku ujawnienia się powszechnie występujących wad oferowanego asortymentu stanowiącego przedmiot Oferty Szczegółowej Zamawiający dopuszcza zmianę w zakresie przedmiotu umowy polegającą na zastąpieniu danego asortymentu asortymentem zastępczym, spełniającym wszelkie</w:t>
      </w:r>
      <w:r>
        <w:rPr>
          <w:rFonts w:cs="Arial"/>
          <w:color w:val="000000" w:themeColor="text1"/>
          <w:spacing w:val="-3"/>
          <w:sz w:val="23"/>
          <w:szCs w:val="23"/>
        </w:rPr>
        <w:t xml:space="preserve"> </w:t>
      </w:r>
      <w:r w:rsidRPr="009937C9">
        <w:rPr>
          <w:rFonts w:cs="Arial"/>
          <w:color w:val="000000" w:themeColor="text1"/>
          <w:spacing w:val="-3"/>
          <w:sz w:val="23"/>
          <w:szCs w:val="23"/>
        </w:rPr>
        <w:t>wymagania przewidziane</w:t>
      </w:r>
      <w:r>
        <w:rPr>
          <w:rFonts w:cs="Arial"/>
          <w:color w:val="000000" w:themeColor="text1"/>
          <w:spacing w:val="-3"/>
          <w:sz w:val="23"/>
          <w:szCs w:val="23"/>
        </w:rPr>
        <w:t xml:space="preserve"> </w:t>
      </w:r>
      <w:r w:rsidRPr="009937C9">
        <w:rPr>
          <w:rFonts w:cs="Arial"/>
          <w:color w:val="000000" w:themeColor="text1"/>
          <w:spacing w:val="-3"/>
          <w:sz w:val="23"/>
          <w:szCs w:val="23"/>
        </w:rPr>
        <w:t>w opisie przedmiotu zamówienia dla asortymentu zastępowanego</w:t>
      </w:r>
    </w:p>
    <w:p w14:paraId="1657059A" w14:textId="77777777" w:rsidR="00060A3D" w:rsidRPr="009937C9" w:rsidRDefault="00060A3D" w:rsidP="00060A3D">
      <w:pPr>
        <w:numPr>
          <w:ilvl w:val="0"/>
          <w:numId w:val="99"/>
        </w:numPr>
        <w:suppressAutoHyphens/>
        <w:spacing w:before="60" w:after="60" w:line="276" w:lineRule="auto"/>
        <w:jc w:val="both"/>
        <w:rPr>
          <w:rFonts w:cs="Arial"/>
          <w:color w:val="000000" w:themeColor="text1"/>
          <w:spacing w:val="-3"/>
          <w:sz w:val="23"/>
          <w:szCs w:val="23"/>
        </w:rPr>
      </w:pPr>
      <w:r w:rsidRPr="009937C9">
        <w:rPr>
          <w:rFonts w:cs="Arial"/>
          <w:color w:val="000000" w:themeColor="text1"/>
          <w:spacing w:val="-3"/>
          <w:sz w:val="23"/>
          <w:szCs w:val="23"/>
        </w:rPr>
        <w:t>terminy ustalone w Umowie mogą ulec przesunięciu w przypadku wystąpienia opóźnień wynikających z:</w:t>
      </w:r>
    </w:p>
    <w:p w14:paraId="237EA217" w14:textId="77777777" w:rsidR="00060A3D" w:rsidRPr="009937C9" w:rsidRDefault="00060A3D" w:rsidP="00060A3D">
      <w:pPr>
        <w:numPr>
          <w:ilvl w:val="0"/>
          <w:numId w:val="105"/>
        </w:numPr>
        <w:spacing w:before="60" w:after="60" w:line="276" w:lineRule="auto"/>
        <w:ind w:left="1135" w:hanging="284"/>
        <w:jc w:val="both"/>
        <w:rPr>
          <w:rFonts w:eastAsiaTheme="minorHAnsi" w:cs="Arial"/>
          <w:sz w:val="23"/>
          <w:szCs w:val="23"/>
          <w:lang w:eastAsia="en-US"/>
        </w:rPr>
      </w:pPr>
      <w:r w:rsidRPr="009937C9">
        <w:rPr>
          <w:rFonts w:eastAsiaTheme="minorHAnsi" w:cs="Arial"/>
          <w:sz w:val="23"/>
          <w:szCs w:val="23"/>
          <w:lang w:eastAsia="en-US"/>
        </w:rPr>
        <w:t>organizacji pracy po stronie Zamawiającego – w tym zmianami kadrowymi lub strukturą organizacyjną,</w:t>
      </w:r>
    </w:p>
    <w:p w14:paraId="4C1D0839" w14:textId="77777777" w:rsidR="00060A3D" w:rsidRPr="009937C9" w:rsidRDefault="00060A3D" w:rsidP="00060A3D">
      <w:pPr>
        <w:numPr>
          <w:ilvl w:val="0"/>
          <w:numId w:val="105"/>
        </w:numPr>
        <w:spacing w:before="60" w:after="60" w:line="276" w:lineRule="auto"/>
        <w:ind w:left="1135" w:hanging="284"/>
        <w:jc w:val="both"/>
        <w:rPr>
          <w:rFonts w:eastAsiaTheme="minorHAnsi" w:cs="Arial"/>
          <w:sz w:val="23"/>
          <w:szCs w:val="23"/>
          <w:lang w:eastAsia="en-US"/>
        </w:rPr>
      </w:pPr>
      <w:r w:rsidRPr="009937C9">
        <w:rPr>
          <w:rFonts w:eastAsiaTheme="minorHAnsi" w:cs="Arial"/>
          <w:sz w:val="23"/>
          <w:szCs w:val="23"/>
          <w:lang w:eastAsia="en-US"/>
        </w:rPr>
        <w:t>przestojów i opóźnień z przyczyn leżących po stronie Zamawiającego;</w:t>
      </w:r>
    </w:p>
    <w:p w14:paraId="10D15192" w14:textId="77777777" w:rsidR="00060A3D" w:rsidRPr="009937C9" w:rsidRDefault="00060A3D" w:rsidP="00060A3D">
      <w:pPr>
        <w:numPr>
          <w:ilvl w:val="0"/>
          <w:numId w:val="105"/>
        </w:numPr>
        <w:spacing w:before="60" w:after="60" w:line="276" w:lineRule="auto"/>
        <w:ind w:left="1135" w:hanging="284"/>
        <w:jc w:val="both"/>
        <w:rPr>
          <w:rFonts w:eastAsiaTheme="minorHAnsi" w:cs="Arial"/>
          <w:sz w:val="23"/>
          <w:szCs w:val="23"/>
          <w:lang w:eastAsia="en-US"/>
        </w:rPr>
      </w:pPr>
      <w:r w:rsidRPr="009937C9">
        <w:rPr>
          <w:rFonts w:eastAsiaTheme="minorHAnsi" w:cs="Arial"/>
          <w:sz w:val="23"/>
          <w:szCs w:val="23"/>
          <w:lang w:eastAsia="en-US"/>
        </w:rPr>
        <w:lastRenderedPageBreak/>
        <w:t>działania siły wyższej mającej bezpośredni wpływ na terminowość wykonania prac;</w:t>
      </w:r>
    </w:p>
    <w:p w14:paraId="4932FFDE" w14:textId="77777777" w:rsidR="00060A3D" w:rsidRPr="009937C9" w:rsidRDefault="00060A3D" w:rsidP="00060A3D">
      <w:pPr>
        <w:numPr>
          <w:ilvl w:val="0"/>
          <w:numId w:val="105"/>
        </w:numPr>
        <w:spacing w:before="60" w:after="60" w:line="276" w:lineRule="auto"/>
        <w:ind w:left="1135" w:hanging="284"/>
        <w:jc w:val="both"/>
        <w:rPr>
          <w:rFonts w:eastAsiaTheme="minorHAnsi" w:cs="Arial"/>
          <w:sz w:val="23"/>
          <w:szCs w:val="23"/>
          <w:lang w:eastAsia="en-US"/>
        </w:rPr>
      </w:pPr>
      <w:r w:rsidRPr="009937C9">
        <w:rPr>
          <w:rFonts w:eastAsiaTheme="minorHAnsi" w:cs="Arial"/>
          <w:sz w:val="23"/>
          <w:szCs w:val="23"/>
          <w:lang w:eastAsia="en-US"/>
        </w:rPr>
        <w:t>w przypadku, gdy okoliczności "siły wyższej" uniemożliwią chwilowe wykonanie zobowiązań umownych którejkolwiek ze Stron Umowy, ustalone terminy zobowiązań umownych będą przesunięte o czas trwania okoliczności "siły wyższej" oraz odpowiednio o czas trwania jej skutków, z uwzględnieniem następujących postanowień:</w:t>
      </w:r>
    </w:p>
    <w:p w14:paraId="448EB978" w14:textId="77777777" w:rsidR="00060A3D" w:rsidRPr="009937C9" w:rsidRDefault="00060A3D" w:rsidP="00060A3D">
      <w:pPr>
        <w:spacing w:before="60" w:after="60" w:line="276" w:lineRule="auto"/>
        <w:ind w:left="1135"/>
        <w:jc w:val="both"/>
        <w:rPr>
          <w:rFonts w:eastAsiaTheme="minorHAnsi" w:cs="Arial"/>
          <w:sz w:val="23"/>
          <w:szCs w:val="23"/>
          <w:lang w:eastAsia="en-US"/>
        </w:rPr>
      </w:pPr>
      <w:r w:rsidRPr="009937C9">
        <w:rPr>
          <w:rFonts w:eastAsiaTheme="minorHAnsi" w:cs="Arial"/>
          <w:sz w:val="23"/>
          <w:szCs w:val="23"/>
          <w:lang w:eastAsia="en-US"/>
        </w:rPr>
        <w:t>- wystąpienia lokalnych uwarunkowań (np. brak dostępu do obiektu, jego pomieszczeń) uniemożliwiających wykonanie prac - fakt ten musi mieć odzwierciedlenie w korespondencji pomiędzy Stronami;</w:t>
      </w:r>
    </w:p>
    <w:p w14:paraId="326E17EC" w14:textId="77777777" w:rsidR="00060A3D" w:rsidRPr="009937C9" w:rsidRDefault="00060A3D" w:rsidP="00060A3D">
      <w:pPr>
        <w:spacing w:before="60" w:after="60" w:line="276" w:lineRule="auto"/>
        <w:ind w:left="1135"/>
        <w:jc w:val="both"/>
        <w:rPr>
          <w:rFonts w:eastAsiaTheme="minorHAnsi" w:cs="Arial"/>
          <w:sz w:val="23"/>
          <w:szCs w:val="23"/>
          <w:lang w:eastAsia="en-US"/>
        </w:rPr>
      </w:pPr>
      <w:r w:rsidRPr="009937C9">
        <w:rPr>
          <w:rFonts w:eastAsiaTheme="minorHAnsi" w:cs="Arial"/>
          <w:sz w:val="23"/>
          <w:szCs w:val="23"/>
          <w:lang w:eastAsia="en-US"/>
        </w:rPr>
        <w:t>- wystąpienia okoliczności, których strony umowy nie były w stanie przewidzieć, pomimo zachowania</w:t>
      </w:r>
      <w:r>
        <w:rPr>
          <w:rFonts w:eastAsiaTheme="minorHAnsi" w:cs="Arial"/>
          <w:sz w:val="23"/>
          <w:szCs w:val="23"/>
          <w:lang w:eastAsia="en-US"/>
        </w:rPr>
        <w:t xml:space="preserve"> </w:t>
      </w:r>
      <w:r w:rsidRPr="009937C9">
        <w:rPr>
          <w:rFonts w:eastAsiaTheme="minorHAnsi" w:cs="Arial"/>
          <w:sz w:val="23"/>
          <w:szCs w:val="23"/>
          <w:lang w:eastAsia="en-US"/>
        </w:rPr>
        <w:t>należytej staranności (np. warunków pogodowych uniemożliwiających prowadzenie prac montażowych);</w:t>
      </w:r>
    </w:p>
    <w:p w14:paraId="44987EB8" w14:textId="77777777" w:rsidR="00060A3D" w:rsidRPr="009937C9" w:rsidRDefault="00060A3D" w:rsidP="00060A3D">
      <w:pPr>
        <w:numPr>
          <w:ilvl w:val="0"/>
          <w:numId w:val="105"/>
        </w:numPr>
        <w:spacing w:before="60" w:after="60" w:line="276" w:lineRule="auto"/>
        <w:ind w:left="1135" w:hanging="284"/>
        <w:jc w:val="both"/>
        <w:rPr>
          <w:rFonts w:eastAsiaTheme="minorHAnsi" w:cs="Arial"/>
          <w:sz w:val="23"/>
          <w:szCs w:val="23"/>
          <w:lang w:eastAsia="en-US"/>
        </w:rPr>
      </w:pPr>
      <w:r w:rsidRPr="009937C9">
        <w:rPr>
          <w:rFonts w:eastAsiaTheme="minorHAnsi" w:cs="Arial"/>
          <w:sz w:val="23"/>
          <w:szCs w:val="23"/>
          <w:lang w:eastAsia="en-US"/>
        </w:rPr>
        <w:t>w przypadku, gdy którakolwiek ze Stron nie jest w stanie wywiązać się ze swych zobowiązań umownych w związku z okolicznościami „siły wyższej” druga</w:t>
      </w:r>
      <w:r>
        <w:rPr>
          <w:rFonts w:eastAsiaTheme="minorHAnsi" w:cs="Arial"/>
          <w:sz w:val="23"/>
          <w:szCs w:val="23"/>
          <w:lang w:eastAsia="en-US"/>
        </w:rPr>
        <w:t xml:space="preserve"> </w:t>
      </w:r>
      <w:r w:rsidRPr="009937C9">
        <w:rPr>
          <w:rFonts w:eastAsiaTheme="minorHAnsi" w:cs="Arial"/>
          <w:sz w:val="23"/>
          <w:szCs w:val="23"/>
          <w:lang w:eastAsia="en-US"/>
        </w:rPr>
        <w:t>Strona musi być poinformowana w formie pisemnej w terminie 14 dni od momentu zaistnienia ww. okoliczności</w:t>
      </w:r>
      <w:r>
        <w:rPr>
          <w:rFonts w:eastAsiaTheme="minorHAnsi" w:cs="Arial"/>
          <w:sz w:val="23"/>
          <w:szCs w:val="23"/>
          <w:lang w:eastAsia="en-US"/>
        </w:rPr>
        <w:t>.</w:t>
      </w:r>
    </w:p>
    <w:p w14:paraId="29422559" w14:textId="77777777" w:rsidR="00060A3D" w:rsidRPr="009937C9" w:rsidRDefault="00060A3D" w:rsidP="00060A3D">
      <w:pPr>
        <w:numPr>
          <w:ilvl w:val="0"/>
          <w:numId w:val="99"/>
        </w:numPr>
        <w:suppressAutoHyphens/>
        <w:spacing w:before="60" w:after="60" w:line="276" w:lineRule="auto"/>
        <w:jc w:val="both"/>
        <w:rPr>
          <w:rFonts w:cs="Arial"/>
          <w:color w:val="000000" w:themeColor="text1"/>
          <w:spacing w:val="-3"/>
          <w:sz w:val="23"/>
          <w:szCs w:val="23"/>
        </w:rPr>
      </w:pPr>
      <w:r w:rsidRPr="009937C9">
        <w:rPr>
          <w:rFonts w:cs="Arial"/>
          <w:color w:val="000000" w:themeColor="text1"/>
          <w:spacing w:val="-3"/>
          <w:sz w:val="23"/>
          <w:szCs w:val="23"/>
        </w:rPr>
        <w:t xml:space="preserve">W przedstawionych w ust. 3 pkt 6 lit. d przypadkach wystąpienia opóźnień Strony ustalają nowe terminy realizacji (w formie pisemnej) z tym, że maksymalny okres przesunięcia terminu zakończenia realizacji umowy równy będzie czasowi trwania okoliczności „siły wyższej” oraz czasowi trwania jej skutków. </w:t>
      </w:r>
    </w:p>
    <w:p w14:paraId="699F8C44" w14:textId="77777777" w:rsidR="00060A3D" w:rsidRPr="009937C9" w:rsidRDefault="00060A3D" w:rsidP="00060A3D">
      <w:pPr>
        <w:numPr>
          <w:ilvl w:val="0"/>
          <w:numId w:val="99"/>
        </w:numPr>
        <w:suppressAutoHyphens/>
        <w:spacing w:before="60" w:after="60" w:line="276" w:lineRule="auto"/>
        <w:jc w:val="both"/>
        <w:rPr>
          <w:rFonts w:cs="Arial"/>
          <w:color w:val="000000" w:themeColor="text1"/>
          <w:spacing w:val="-3"/>
          <w:sz w:val="23"/>
          <w:szCs w:val="23"/>
        </w:rPr>
      </w:pPr>
      <w:r w:rsidRPr="009937C9">
        <w:rPr>
          <w:rFonts w:cs="Arial"/>
          <w:color w:val="000000" w:themeColor="text1"/>
          <w:spacing w:val="-3"/>
          <w:sz w:val="23"/>
          <w:szCs w:val="23"/>
        </w:rPr>
        <w:t>Strony przewidują możliwość zmiany wynagrodzenia należnego Wykonawcy w</w:t>
      </w:r>
      <w:r>
        <w:rPr>
          <w:rFonts w:cs="Arial"/>
          <w:color w:val="000000" w:themeColor="text1"/>
          <w:spacing w:val="-3"/>
          <w:sz w:val="23"/>
          <w:szCs w:val="23"/>
        </w:rPr>
        <w:t> </w:t>
      </w:r>
      <w:r w:rsidRPr="009937C9">
        <w:rPr>
          <w:rFonts w:cs="Arial"/>
          <w:color w:val="000000" w:themeColor="text1"/>
          <w:spacing w:val="-3"/>
          <w:sz w:val="23"/>
          <w:szCs w:val="23"/>
        </w:rPr>
        <w:t>przypadku wystąpienia jednej z następujących okoliczności:</w:t>
      </w:r>
    </w:p>
    <w:p w14:paraId="28D4EABD" w14:textId="77777777" w:rsidR="00060A3D" w:rsidRPr="009937C9" w:rsidRDefault="00060A3D" w:rsidP="00060A3D">
      <w:pPr>
        <w:numPr>
          <w:ilvl w:val="0"/>
          <w:numId w:val="106"/>
        </w:numPr>
        <w:spacing w:before="60" w:after="60" w:line="276" w:lineRule="auto"/>
        <w:ind w:left="1135" w:hanging="284"/>
        <w:jc w:val="both"/>
        <w:rPr>
          <w:rFonts w:eastAsiaTheme="minorHAnsi" w:cs="Arial"/>
          <w:sz w:val="23"/>
          <w:szCs w:val="23"/>
          <w:lang w:eastAsia="en-US"/>
        </w:rPr>
      </w:pPr>
      <w:r w:rsidRPr="009937C9">
        <w:rPr>
          <w:rFonts w:eastAsiaTheme="minorHAnsi" w:cs="Arial"/>
          <w:sz w:val="23"/>
          <w:szCs w:val="23"/>
          <w:lang w:eastAsia="en-US"/>
        </w:rPr>
        <w:t>zmiany stawki podatku od towarów i usług oraz podatku akcyzowego,</w:t>
      </w:r>
    </w:p>
    <w:p w14:paraId="0B3E2CEE" w14:textId="77777777" w:rsidR="00060A3D" w:rsidRPr="009937C9" w:rsidRDefault="00060A3D" w:rsidP="00060A3D">
      <w:pPr>
        <w:numPr>
          <w:ilvl w:val="0"/>
          <w:numId w:val="106"/>
        </w:numPr>
        <w:spacing w:before="60" w:after="60" w:line="276" w:lineRule="auto"/>
        <w:ind w:left="1135" w:hanging="284"/>
        <w:jc w:val="both"/>
        <w:rPr>
          <w:rFonts w:eastAsiaTheme="minorHAnsi" w:cs="Arial"/>
          <w:sz w:val="23"/>
          <w:szCs w:val="23"/>
          <w:lang w:eastAsia="en-US"/>
        </w:rPr>
      </w:pPr>
      <w:r w:rsidRPr="009937C9">
        <w:rPr>
          <w:rFonts w:eastAsiaTheme="minorHAnsi" w:cs="Arial"/>
          <w:sz w:val="23"/>
          <w:szCs w:val="23"/>
          <w:lang w:eastAsia="en-US"/>
        </w:rPr>
        <w:t xml:space="preserve">zmiany wysokości minimalnego wynagrodzenia za pracę albo wysokości minimalnej stawki godzinowej, ustalonych na podstawie </w:t>
      </w:r>
      <w:hyperlink r:id="rId29" w:anchor="/document/16992095?cm=DOCUMENT" w:history="1">
        <w:r w:rsidRPr="009937C9">
          <w:rPr>
            <w:rFonts w:eastAsiaTheme="minorHAnsi" w:cs="Arial"/>
            <w:sz w:val="23"/>
            <w:szCs w:val="23"/>
            <w:lang w:eastAsia="en-US"/>
          </w:rPr>
          <w:t>ustawy</w:t>
        </w:r>
      </w:hyperlink>
      <w:r w:rsidRPr="009937C9">
        <w:rPr>
          <w:rFonts w:eastAsiaTheme="minorHAnsi" w:cs="Arial"/>
          <w:sz w:val="23"/>
          <w:szCs w:val="23"/>
          <w:lang w:eastAsia="en-US"/>
        </w:rPr>
        <w:t xml:space="preserve"> z dnia 10</w:t>
      </w:r>
      <w:r w:rsidRPr="00EE5C67">
        <w:rPr>
          <w:rFonts w:eastAsiaTheme="minorHAnsi" w:cs="Arial"/>
          <w:sz w:val="23"/>
          <w:szCs w:val="23"/>
          <w:lang w:eastAsia="en-US"/>
        </w:rPr>
        <w:t> </w:t>
      </w:r>
      <w:r w:rsidRPr="009937C9">
        <w:rPr>
          <w:rFonts w:eastAsiaTheme="minorHAnsi" w:cs="Arial"/>
          <w:sz w:val="23"/>
          <w:szCs w:val="23"/>
          <w:lang w:eastAsia="en-US"/>
        </w:rPr>
        <w:t>października 2002 r. o minimalnym wynagrodzeniu za pracę,</w:t>
      </w:r>
    </w:p>
    <w:p w14:paraId="6B4E58E3" w14:textId="77777777" w:rsidR="00060A3D" w:rsidRPr="009937C9" w:rsidRDefault="00060A3D" w:rsidP="00060A3D">
      <w:pPr>
        <w:numPr>
          <w:ilvl w:val="0"/>
          <w:numId w:val="106"/>
        </w:numPr>
        <w:spacing w:before="60" w:after="60" w:line="276" w:lineRule="auto"/>
        <w:ind w:left="1135" w:hanging="284"/>
        <w:jc w:val="both"/>
        <w:rPr>
          <w:rFonts w:eastAsiaTheme="minorHAnsi" w:cs="Arial"/>
          <w:sz w:val="23"/>
          <w:szCs w:val="23"/>
          <w:lang w:eastAsia="en-US"/>
        </w:rPr>
      </w:pPr>
      <w:r w:rsidRPr="009937C9">
        <w:rPr>
          <w:rFonts w:eastAsiaTheme="minorHAnsi" w:cs="Arial"/>
          <w:sz w:val="23"/>
          <w:szCs w:val="23"/>
          <w:lang w:eastAsia="en-US"/>
        </w:rPr>
        <w:t xml:space="preserve">zmiany zasad podlegania ubezpieczeniom społecznym lub ubezpieczeniu zdrowotnemu lub wysokości stawki składki na ubezpieczenia społeczne </w:t>
      </w:r>
      <w:r w:rsidRPr="009937C9">
        <w:rPr>
          <w:rFonts w:eastAsiaTheme="minorHAnsi" w:cs="Arial"/>
          <w:sz w:val="23"/>
          <w:szCs w:val="23"/>
          <w:lang w:eastAsia="en-US"/>
        </w:rPr>
        <w:br/>
        <w:t>lub ubezpieczenie zdrowotne,</w:t>
      </w:r>
    </w:p>
    <w:p w14:paraId="37B4DFAC" w14:textId="77777777" w:rsidR="00060A3D" w:rsidRPr="009937C9" w:rsidRDefault="00060A3D" w:rsidP="00060A3D">
      <w:pPr>
        <w:numPr>
          <w:ilvl w:val="0"/>
          <w:numId w:val="106"/>
        </w:numPr>
        <w:spacing w:before="60" w:after="60" w:line="276" w:lineRule="auto"/>
        <w:ind w:left="1135" w:hanging="284"/>
        <w:jc w:val="both"/>
        <w:rPr>
          <w:rFonts w:eastAsiaTheme="minorHAnsi" w:cs="Arial"/>
          <w:sz w:val="23"/>
          <w:szCs w:val="23"/>
          <w:lang w:eastAsia="en-US"/>
        </w:rPr>
      </w:pPr>
      <w:r w:rsidRPr="009937C9">
        <w:rPr>
          <w:rFonts w:eastAsiaTheme="minorHAnsi" w:cs="Arial"/>
          <w:sz w:val="23"/>
          <w:szCs w:val="23"/>
          <w:lang w:eastAsia="en-US"/>
        </w:rPr>
        <w:t xml:space="preserve">zmiany zasad gromadzenia i wysokości wpłat do pracowniczych planów kapitałowych, o których mowa w </w:t>
      </w:r>
      <w:hyperlink r:id="rId30" w:anchor="/document/18781862?cm=DOCUMENT" w:history="1">
        <w:r w:rsidRPr="009937C9">
          <w:rPr>
            <w:rFonts w:eastAsiaTheme="minorHAnsi" w:cs="Arial"/>
            <w:sz w:val="23"/>
            <w:szCs w:val="23"/>
            <w:lang w:eastAsia="en-US"/>
          </w:rPr>
          <w:t>ustawie</w:t>
        </w:r>
      </w:hyperlink>
      <w:r w:rsidRPr="009937C9">
        <w:rPr>
          <w:rFonts w:eastAsiaTheme="minorHAnsi" w:cs="Arial"/>
          <w:sz w:val="23"/>
          <w:szCs w:val="23"/>
          <w:lang w:eastAsia="en-US"/>
        </w:rPr>
        <w:t xml:space="preserve"> z dnia 4 października 2018</w:t>
      </w:r>
      <w:r w:rsidRPr="00EE5C67">
        <w:rPr>
          <w:rFonts w:eastAsiaTheme="minorHAnsi" w:cs="Arial"/>
          <w:sz w:val="23"/>
          <w:szCs w:val="23"/>
          <w:lang w:eastAsia="en-US"/>
        </w:rPr>
        <w:t> </w:t>
      </w:r>
      <w:r w:rsidRPr="009937C9">
        <w:rPr>
          <w:rFonts w:eastAsiaTheme="minorHAnsi" w:cs="Arial"/>
          <w:sz w:val="23"/>
          <w:szCs w:val="23"/>
          <w:lang w:eastAsia="en-US"/>
        </w:rPr>
        <w:t>r. o</w:t>
      </w:r>
      <w:r w:rsidRPr="00EE5C67">
        <w:rPr>
          <w:rFonts w:eastAsiaTheme="minorHAnsi" w:cs="Arial"/>
          <w:sz w:val="23"/>
          <w:szCs w:val="23"/>
          <w:lang w:eastAsia="en-US"/>
        </w:rPr>
        <w:t> </w:t>
      </w:r>
      <w:r w:rsidRPr="009937C9">
        <w:rPr>
          <w:rFonts w:eastAsiaTheme="minorHAnsi" w:cs="Arial"/>
          <w:sz w:val="23"/>
          <w:szCs w:val="23"/>
          <w:lang w:eastAsia="en-US"/>
        </w:rPr>
        <w:t>pracowniczych planach kapitałowych (</w:t>
      </w:r>
      <w:proofErr w:type="spellStart"/>
      <w:r w:rsidRPr="009937C9">
        <w:rPr>
          <w:rFonts w:eastAsiaTheme="minorHAnsi" w:cs="Arial"/>
          <w:sz w:val="23"/>
          <w:szCs w:val="23"/>
          <w:lang w:eastAsia="en-US"/>
        </w:rPr>
        <w:t>t.j</w:t>
      </w:r>
      <w:proofErr w:type="spellEnd"/>
      <w:r w:rsidRPr="009937C9">
        <w:rPr>
          <w:rFonts w:eastAsiaTheme="minorHAnsi" w:cs="Arial"/>
          <w:sz w:val="23"/>
          <w:szCs w:val="23"/>
          <w:lang w:eastAsia="en-US"/>
        </w:rPr>
        <w:t>. Dz. U. z 2024 r. poz. 427)</w:t>
      </w:r>
    </w:p>
    <w:p w14:paraId="30F58FD8" w14:textId="77777777" w:rsidR="00060A3D" w:rsidRPr="009937C9" w:rsidRDefault="00060A3D" w:rsidP="00060A3D">
      <w:pPr>
        <w:spacing w:before="60" w:after="60" w:line="276" w:lineRule="auto"/>
        <w:ind w:left="1135"/>
        <w:jc w:val="both"/>
        <w:rPr>
          <w:rFonts w:eastAsiaTheme="minorHAnsi" w:cs="Arial"/>
          <w:sz w:val="23"/>
          <w:szCs w:val="23"/>
          <w:lang w:eastAsia="en-US"/>
        </w:rPr>
      </w:pPr>
      <w:r w:rsidRPr="009937C9">
        <w:rPr>
          <w:rFonts w:eastAsiaTheme="minorHAnsi" w:cs="Arial"/>
          <w:sz w:val="23"/>
          <w:szCs w:val="23"/>
          <w:lang w:eastAsia="en-US"/>
        </w:rPr>
        <w:t>- na zasadach określonych w pkt 8 -</w:t>
      </w:r>
      <w:proofErr w:type="gramStart"/>
      <w:r w:rsidRPr="009937C9">
        <w:rPr>
          <w:rFonts w:eastAsiaTheme="minorHAnsi" w:cs="Arial"/>
          <w:sz w:val="23"/>
          <w:szCs w:val="23"/>
          <w:lang w:eastAsia="en-US"/>
        </w:rPr>
        <w:t>14</w:t>
      </w:r>
      <w:proofErr w:type="gramEnd"/>
      <w:r w:rsidRPr="009937C9">
        <w:rPr>
          <w:rFonts w:eastAsiaTheme="minorHAnsi" w:cs="Arial"/>
          <w:sz w:val="23"/>
          <w:szCs w:val="23"/>
          <w:lang w:eastAsia="en-US"/>
        </w:rPr>
        <w:t xml:space="preserve"> jeżeli zmiany te będą miały wpływ na koszty wykonania zamówienia przez Wykonawcę, z zastrzeżeniem, że Wykonawca może żądać zmiany wysokości wynagrodzenia w przypadkach określonych w pkt 8 lit b) do d) - po upływie co najmniej 12 miesięcy od dnia podpisania Umowy przez Strony.</w:t>
      </w:r>
    </w:p>
    <w:p w14:paraId="579C1A73" w14:textId="77777777" w:rsidR="00060A3D" w:rsidRPr="009937C9" w:rsidRDefault="00060A3D" w:rsidP="00060A3D">
      <w:pPr>
        <w:numPr>
          <w:ilvl w:val="0"/>
          <w:numId w:val="99"/>
        </w:numPr>
        <w:suppressAutoHyphens/>
        <w:spacing w:before="60" w:after="60" w:line="276" w:lineRule="auto"/>
        <w:jc w:val="both"/>
        <w:rPr>
          <w:rFonts w:cs="Arial"/>
          <w:color w:val="000000" w:themeColor="text1"/>
          <w:spacing w:val="-3"/>
          <w:sz w:val="23"/>
          <w:szCs w:val="23"/>
        </w:rPr>
      </w:pPr>
      <w:r w:rsidRPr="009937C9">
        <w:rPr>
          <w:rFonts w:cs="Arial"/>
          <w:color w:val="000000" w:themeColor="text1"/>
          <w:spacing w:val="-3"/>
          <w:sz w:val="23"/>
          <w:szCs w:val="23"/>
        </w:rPr>
        <w:t xml:space="preserve">Zmiana wysokości wynagrodzenia należnego Wykonawcy w przypadku zaistnienia przesłanki, o której mowa w pkt 8 lit a) będzie odnosić się wyłącznie do części przedmiotu </w:t>
      </w:r>
      <w:proofErr w:type="gramStart"/>
      <w:r w:rsidRPr="009937C9">
        <w:rPr>
          <w:rFonts w:cs="Arial"/>
          <w:color w:val="000000" w:themeColor="text1"/>
          <w:spacing w:val="-3"/>
          <w:sz w:val="23"/>
          <w:szCs w:val="23"/>
        </w:rPr>
        <w:t>umowy</w:t>
      </w:r>
      <w:proofErr w:type="gramEnd"/>
      <w:r w:rsidRPr="009937C9">
        <w:rPr>
          <w:rFonts w:cs="Arial"/>
          <w:color w:val="000000" w:themeColor="text1"/>
          <w:spacing w:val="-3"/>
          <w:sz w:val="23"/>
          <w:szCs w:val="23"/>
        </w:rPr>
        <w:t xml:space="preserve"> do której zastosowanie znajdzie zmiana stawki podatku od towarów i usług po dniu wejścia w życie przepisów zmieniających stawkę podatku. </w:t>
      </w:r>
    </w:p>
    <w:p w14:paraId="1AAF8479" w14:textId="77777777" w:rsidR="00060A3D" w:rsidRPr="009937C9" w:rsidRDefault="00060A3D" w:rsidP="00060A3D">
      <w:pPr>
        <w:numPr>
          <w:ilvl w:val="0"/>
          <w:numId w:val="99"/>
        </w:numPr>
        <w:suppressAutoHyphens/>
        <w:spacing w:before="60" w:after="60" w:line="276" w:lineRule="auto"/>
        <w:jc w:val="both"/>
        <w:rPr>
          <w:rFonts w:cs="Arial"/>
          <w:color w:val="000000" w:themeColor="text1"/>
          <w:spacing w:val="-3"/>
          <w:sz w:val="23"/>
          <w:szCs w:val="23"/>
        </w:rPr>
      </w:pPr>
      <w:r w:rsidRPr="009937C9">
        <w:rPr>
          <w:rFonts w:cs="Arial"/>
          <w:color w:val="000000" w:themeColor="text1"/>
          <w:spacing w:val="-3"/>
          <w:sz w:val="23"/>
          <w:szCs w:val="23"/>
        </w:rPr>
        <w:lastRenderedPageBreak/>
        <w:t>Zmiana wysokości wynagrodzenia należnego Wykonawcy w przypadku zaistnienia przesłanki, o której mowa w pkt 8 lit. b) lub c) lub d) będzie obejmować wyłącznie część wynagrodzenia, w odniesieniu do której nastąpiła zmiana wysokości kosztów wykonania Umowy przez Wykonawcę w związku z wejściem przepisów odpowiednio zmieniających wysokość minimalnego wynagrodzenia za pracę albo wysokości minimalnej stawki godzinowej lub dokonujących zmian w zakresie zasad podlegania ubezpieczeniom społecznym lub ubezpieczeniu zdrowotnemu lub wysokości stawki składki na ubezpieczenia społeczne lub ubezpieczenie zdrowotne.</w:t>
      </w:r>
    </w:p>
    <w:p w14:paraId="5A79CF80" w14:textId="77777777" w:rsidR="00060A3D" w:rsidRPr="009937C9" w:rsidRDefault="00060A3D" w:rsidP="00060A3D">
      <w:pPr>
        <w:numPr>
          <w:ilvl w:val="0"/>
          <w:numId w:val="99"/>
        </w:numPr>
        <w:suppressAutoHyphens/>
        <w:spacing w:before="60" w:after="60" w:line="276" w:lineRule="auto"/>
        <w:jc w:val="both"/>
        <w:rPr>
          <w:rFonts w:cs="Arial"/>
          <w:color w:val="000000" w:themeColor="text1"/>
          <w:spacing w:val="-3"/>
          <w:sz w:val="23"/>
          <w:szCs w:val="23"/>
        </w:rPr>
      </w:pPr>
      <w:r w:rsidRPr="009937C9">
        <w:rPr>
          <w:rFonts w:cs="Arial"/>
          <w:color w:val="000000" w:themeColor="text1"/>
          <w:spacing w:val="-3"/>
          <w:sz w:val="23"/>
          <w:szCs w:val="23"/>
        </w:rPr>
        <w:t xml:space="preserve">W przypadku zmiany, o której mowa w pkt 8 lit b) wynagrodzenie Wykonawcy ulegnie zmianie o kwotę odpowiadającą wysokości kosztu Wykonawcy w związku </w:t>
      </w:r>
      <w:r w:rsidRPr="009937C9">
        <w:rPr>
          <w:rFonts w:cs="Arial"/>
          <w:color w:val="000000" w:themeColor="text1"/>
          <w:spacing w:val="-3"/>
          <w:sz w:val="23"/>
          <w:szCs w:val="23"/>
        </w:rPr>
        <w:br/>
        <w:t xml:space="preserve">ze zwiększeniem wysokości wynagrodzeń pracowników świadczących usługi na rzecz Zamawiającego na podstawie umowy do wysokości aktualnie obowiązującego minimalnego wynagrodzenia za pracę albo wysokości minimalnej stawki godzinowej, </w:t>
      </w:r>
      <w:r w:rsidRPr="009937C9">
        <w:rPr>
          <w:rFonts w:cs="Arial"/>
          <w:color w:val="000000" w:themeColor="text1"/>
          <w:spacing w:val="-3"/>
          <w:sz w:val="23"/>
          <w:szCs w:val="23"/>
        </w:rPr>
        <w:br/>
        <w:t xml:space="preserve">z uwzględnieniem wszystkich obciążeń publicznoprawnych dotyczących kwoty wzrostu minimalnego wynagrodzenia. </w:t>
      </w:r>
    </w:p>
    <w:p w14:paraId="0E1A4E86" w14:textId="77777777" w:rsidR="00060A3D" w:rsidRPr="009937C9" w:rsidRDefault="00060A3D" w:rsidP="00060A3D">
      <w:pPr>
        <w:numPr>
          <w:ilvl w:val="0"/>
          <w:numId w:val="99"/>
        </w:numPr>
        <w:suppressAutoHyphens/>
        <w:spacing w:before="60" w:after="60" w:line="276" w:lineRule="auto"/>
        <w:jc w:val="both"/>
        <w:rPr>
          <w:rFonts w:cs="Arial"/>
          <w:color w:val="000000" w:themeColor="text1"/>
          <w:spacing w:val="-3"/>
          <w:sz w:val="23"/>
          <w:szCs w:val="23"/>
        </w:rPr>
      </w:pPr>
      <w:r w:rsidRPr="009937C9">
        <w:rPr>
          <w:rFonts w:cs="Arial"/>
          <w:color w:val="000000" w:themeColor="text1"/>
          <w:spacing w:val="-3"/>
          <w:sz w:val="23"/>
          <w:szCs w:val="23"/>
        </w:rPr>
        <w:t>W przypadku zmiany, o której mowa w pkt 8 lit. b) wynagrodzenie Wykonawcy ulegnie zmianie o kwotę odpowiadającą wysokości kosztu Wykonawcy w związku z</w:t>
      </w:r>
      <w:r>
        <w:rPr>
          <w:rFonts w:cs="Arial"/>
          <w:color w:val="000000" w:themeColor="text1"/>
          <w:spacing w:val="-3"/>
          <w:sz w:val="23"/>
          <w:szCs w:val="23"/>
        </w:rPr>
        <w:t> </w:t>
      </w:r>
      <w:r w:rsidRPr="009937C9">
        <w:rPr>
          <w:rFonts w:cs="Arial"/>
          <w:color w:val="000000" w:themeColor="text1"/>
          <w:spacing w:val="-3"/>
          <w:sz w:val="23"/>
          <w:szCs w:val="23"/>
        </w:rPr>
        <w:t xml:space="preserve">wypłatą wynagrodzenia pracownikom świadczącym usługi na rzecz Zamawiającego na podstawie umowy. Kwota odpowiadająca zmianie kosztu Wykonawcy będzie odnosić się wyłącznie do części wynagrodzenia pracowników świadczących usługi na rzecz Zamawiającego na podstawie umowy, odpowiadającej zakresowi w jakim wykonują one prace bezpośrednio związane z realizacją przedmiotu umowy. </w:t>
      </w:r>
    </w:p>
    <w:p w14:paraId="2243292C" w14:textId="77777777" w:rsidR="00060A3D" w:rsidRPr="009937C9" w:rsidRDefault="00060A3D" w:rsidP="00060A3D">
      <w:pPr>
        <w:numPr>
          <w:ilvl w:val="0"/>
          <w:numId w:val="99"/>
        </w:numPr>
        <w:suppressAutoHyphens/>
        <w:spacing w:before="60" w:after="60" w:line="276" w:lineRule="auto"/>
        <w:jc w:val="both"/>
        <w:rPr>
          <w:rFonts w:cs="Arial"/>
          <w:color w:val="000000" w:themeColor="text1"/>
          <w:spacing w:val="-3"/>
          <w:sz w:val="23"/>
          <w:szCs w:val="23"/>
        </w:rPr>
      </w:pPr>
      <w:r w:rsidRPr="009937C9">
        <w:rPr>
          <w:rFonts w:cs="Arial"/>
          <w:color w:val="000000" w:themeColor="text1"/>
          <w:spacing w:val="-3"/>
          <w:sz w:val="23"/>
          <w:szCs w:val="23"/>
        </w:rPr>
        <w:t>W sytuacji wystąpienia okoliczności wskazanych w pkt 8 lit a) Wykonawca jest uprawniony złożyć Zamawiającemu pisemny wniosek o zmianę umowy w</w:t>
      </w:r>
      <w:r w:rsidRPr="00461578">
        <w:rPr>
          <w:rFonts w:cs="Arial"/>
          <w:color w:val="000000" w:themeColor="text1"/>
          <w:spacing w:val="-3"/>
          <w:sz w:val="23"/>
          <w:szCs w:val="23"/>
        </w:rPr>
        <w:t> </w:t>
      </w:r>
      <w:r w:rsidRPr="009937C9">
        <w:rPr>
          <w:rFonts w:cs="Arial"/>
          <w:color w:val="000000" w:themeColor="text1"/>
          <w:spacing w:val="-3"/>
          <w:sz w:val="23"/>
          <w:szCs w:val="23"/>
        </w:rPr>
        <w:t>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058F4332" w14:textId="77777777" w:rsidR="00060A3D" w:rsidRPr="009937C9" w:rsidRDefault="00060A3D" w:rsidP="00060A3D">
      <w:pPr>
        <w:numPr>
          <w:ilvl w:val="0"/>
          <w:numId w:val="99"/>
        </w:numPr>
        <w:suppressAutoHyphens/>
        <w:spacing w:before="60" w:after="60" w:line="276" w:lineRule="auto"/>
        <w:jc w:val="both"/>
        <w:rPr>
          <w:rFonts w:cs="Arial"/>
          <w:color w:val="000000" w:themeColor="text1"/>
          <w:spacing w:val="-3"/>
          <w:sz w:val="23"/>
          <w:szCs w:val="23"/>
        </w:rPr>
      </w:pPr>
      <w:r w:rsidRPr="009937C9">
        <w:rPr>
          <w:rFonts w:cs="Arial"/>
          <w:color w:val="000000" w:themeColor="text1"/>
          <w:spacing w:val="-3"/>
          <w:sz w:val="23"/>
          <w:szCs w:val="23"/>
        </w:rPr>
        <w:t>W sytuacji wystąpienia okoliczności wskazanych w pkt 8 lit. b) lub c) lub d),</w:t>
      </w:r>
      <w:r w:rsidRPr="009937C9">
        <w:rPr>
          <w:rFonts w:cs="Arial"/>
          <w:color w:val="000000" w:themeColor="text1"/>
          <w:spacing w:val="-3"/>
          <w:sz w:val="23"/>
          <w:szCs w:val="23"/>
        </w:rPr>
        <w:br/>
        <w:t xml:space="preserve">gdy z wnioskiem występuje Wykonawca jest on zobowiązany do wniosku dołączyć dokumenty, z których będzie wynikać, w jakim zakresie zmiany te </w:t>
      </w:r>
      <w:proofErr w:type="gramStart"/>
      <w:r w:rsidRPr="009937C9">
        <w:rPr>
          <w:rFonts w:cs="Arial"/>
          <w:color w:val="000000" w:themeColor="text1"/>
          <w:spacing w:val="-3"/>
          <w:sz w:val="23"/>
          <w:szCs w:val="23"/>
        </w:rPr>
        <w:t>maja</w:t>
      </w:r>
      <w:proofErr w:type="gramEnd"/>
      <w:r w:rsidRPr="009937C9">
        <w:rPr>
          <w:rFonts w:cs="Arial"/>
          <w:color w:val="000000" w:themeColor="text1"/>
          <w:spacing w:val="-3"/>
          <w:sz w:val="23"/>
          <w:szCs w:val="23"/>
        </w:rPr>
        <w:t xml:space="preserve"> wpływ </w:t>
      </w:r>
      <w:r w:rsidRPr="009937C9">
        <w:rPr>
          <w:rFonts w:cs="Arial"/>
          <w:color w:val="000000" w:themeColor="text1"/>
          <w:spacing w:val="-3"/>
          <w:sz w:val="23"/>
          <w:szCs w:val="23"/>
        </w:rPr>
        <w:br/>
        <w:t>na koszty umowy.</w:t>
      </w:r>
    </w:p>
    <w:p w14:paraId="64119035" w14:textId="77777777" w:rsidR="00060A3D" w:rsidRPr="009937C9" w:rsidRDefault="00060A3D" w:rsidP="00060A3D">
      <w:pPr>
        <w:numPr>
          <w:ilvl w:val="0"/>
          <w:numId w:val="92"/>
        </w:numPr>
        <w:suppressAutoHyphens/>
        <w:spacing w:before="60" w:after="60" w:line="276" w:lineRule="auto"/>
        <w:ind w:left="425" w:hanging="425"/>
        <w:jc w:val="both"/>
        <w:rPr>
          <w:rFonts w:eastAsia="Calibri" w:cs="Arial"/>
          <w:sz w:val="23"/>
          <w:szCs w:val="23"/>
          <w:lang w:eastAsia="en-US"/>
        </w:rPr>
      </w:pPr>
      <w:r w:rsidRPr="009937C9">
        <w:rPr>
          <w:rFonts w:eastAsia="Calibri" w:cs="Arial"/>
          <w:sz w:val="23"/>
          <w:szCs w:val="23"/>
          <w:lang w:eastAsia="en-US"/>
        </w:rPr>
        <w:t>W przypadku zmiany ceny materiałów lub kosztów związanych z realizacją przedmiotu Umowy lub jego części, wynagrodzenie Wykonawcy określone w</w:t>
      </w:r>
      <w:r>
        <w:rPr>
          <w:rFonts w:eastAsia="Calibri" w:cs="Arial"/>
          <w:sz w:val="23"/>
          <w:szCs w:val="23"/>
          <w:lang w:eastAsia="en-US"/>
        </w:rPr>
        <w:t> </w:t>
      </w:r>
      <w:r w:rsidRPr="009937C9">
        <w:rPr>
          <w:rFonts w:eastAsia="Calibri" w:cs="Arial"/>
          <w:sz w:val="23"/>
          <w:szCs w:val="23"/>
          <w:lang w:eastAsia="en-US"/>
        </w:rPr>
        <w:t>Umowie ulegnie zmianie, na zasadach określonych poniżej:</w:t>
      </w:r>
    </w:p>
    <w:p w14:paraId="10D62031" w14:textId="77777777" w:rsidR="00060A3D" w:rsidRPr="009937C9" w:rsidRDefault="00060A3D" w:rsidP="00060A3D">
      <w:pPr>
        <w:numPr>
          <w:ilvl w:val="0"/>
          <w:numId w:val="100"/>
        </w:numPr>
        <w:suppressAutoHyphens/>
        <w:spacing w:before="60" w:after="60" w:line="276" w:lineRule="auto"/>
        <w:jc w:val="both"/>
        <w:rPr>
          <w:rFonts w:cs="Arial"/>
          <w:color w:val="000000" w:themeColor="text1"/>
          <w:spacing w:val="-3"/>
          <w:sz w:val="23"/>
          <w:szCs w:val="23"/>
        </w:rPr>
      </w:pPr>
      <w:r w:rsidRPr="009937C9">
        <w:rPr>
          <w:rFonts w:cs="Arial"/>
          <w:color w:val="000000" w:themeColor="text1"/>
          <w:spacing w:val="-3"/>
          <w:sz w:val="23"/>
          <w:szCs w:val="23"/>
        </w:rPr>
        <w:t>Zmiany wynagrodzenia (polegające na zmniejszeniu lub zwiększeniu jego wysokości) dokonuje się na podstawie wniosku złożonego przez jedną ze Stron umowy nie wcześniej niż po upływie 6 miesięcy od dnia zawarcia Umowy.</w:t>
      </w:r>
    </w:p>
    <w:p w14:paraId="019DB09A" w14:textId="77777777" w:rsidR="00060A3D" w:rsidRPr="009937C9" w:rsidRDefault="00060A3D" w:rsidP="00060A3D">
      <w:pPr>
        <w:numPr>
          <w:ilvl w:val="0"/>
          <w:numId w:val="100"/>
        </w:numPr>
        <w:suppressAutoHyphens/>
        <w:spacing w:before="60" w:after="60" w:line="276" w:lineRule="auto"/>
        <w:jc w:val="both"/>
        <w:rPr>
          <w:rFonts w:cs="Arial"/>
          <w:color w:val="000000" w:themeColor="text1"/>
          <w:spacing w:val="-3"/>
          <w:sz w:val="23"/>
          <w:szCs w:val="23"/>
        </w:rPr>
      </w:pPr>
      <w:r w:rsidRPr="009937C9">
        <w:rPr>
          <w:rFonts w:cs="Arial"/>
          <w:color w:val="000000" w:themeColor="text1"/>
          <w:spacing w:val="-3"/>
          <w:sz w:val="23"/>
          <w:szCs w:val="23"/>
        </w:rPr>
        <w:t xml:space="preserve">Zmiana wynagrodzenia przysługuje w </w:t>
      </w:r>
      <w:proofErr w:type="gramStart"/>
      <w:r w:rsidRPr="009937C9">
        <w:rPr>
          <w:rFonts w:cs="Arial"/>
          <w:color w:val="000000" w:themeColor="text1"/>
          <w:spacing w:val="-3"/>
          <w:sz w:val="23"/>
          <w:szCs w:val="23"/>
        </w:rPr>
        <w:t>przypadku</w:t>
      </w:r>
      <w:proofErr w:type="gramEnd"/>
      <w:r w:rsidRPr="009937C9">
        <w:rPr>
          <w:rFonts w:cs="Arial"/>
          <w:color w:val="000000" w:themeColor="text1"/>
          <w:spacing w:val="-3"/>
          <w:sz w:val="23"/>
          <w:szCs w:val="23"/>
        </w:rPr>
        <w:t xml:space="preserve"> gdy z komunikatów Prezesa Głównego Urzędu Statystycznego (dalej jako „Prezes GUS”) ogłaszanych </w:t>
      </w:r>
      <w:r w:rsidRPr="009937C9">
        <w:rPr>
          <w:rFonts w:cs="Arial"/>
          <w:color w:val="000000" w:themeColor="text1"/>
          <w:spacing w:val="-3"/>
          <w:sz w:val="23"/>
          <w:szCs w:val="23"/>
        </w:rPr>
        <w:br/>
        <w:t xml:space="preserve">po zawarciu umowy i dotyczących dwóch następujących po sobie kwartałów wynika, </w:t>
      </w:r>
      <w:r w:rsidRPr="009937C9">
        <w:rPr>
          <w:rFonts w:cs="Arial"/>
          <w:color w:val="000000" w:themeColor="text1"/>
          <w:spacing w:val="-3"/>
          <w:sz w:val="23"/>
          <w:szCs w:val="23"/>
        </w:rPr>
        <w:br/>
      </w:r>
      <w:r w:rsidRPr="009937C9">
        <w:rPr>
          <w:rFonts w:cs="Arial"/>
          <w:color w:val="000000" w:themeColor="text1"/>
          <w:spacing w:val="-3"/>
          <w:sz w:val="23"/>
          <w:szCs w:val="23"/>
        </w:rPr>
        <w:lastRenderedPageBreak/>
        <w:t>że średnia arytmetyczna ogłaszanych wartości procentowych zmian cen towarów</w:t>
      </w:r>
      <w:r w:rsidRPr="009937C9">
        <w:rPr>
          <w:rFonts w:cs="Arial"/>
          <w:color w:val="000000" w:themeColor="text1"/>
          <w:spacing w:val="-3"/>
          <w:sz w:val="23"/>
          <w:szCs w:val="23"/>
        </w:rPr>
        <w:br/>
        <w:t xml:space="preserve">i usług konsumpcyjnych wynosi więcej niż </w:t>
      </w:r>
      <w:r w:rsidRPr="009937C9">
        <w:rPr>
          <w:rFonts w:cs="Arial"/>
          <w:b/>
          <w:bCs/>
          <w:color w:val="000000" w:themeColor="text1"/>
          <w:spacing w:val="-3"/>
          <w:sz w:val="23"/>
          <w:szCs w:val="23"/>
        </w:rPr>
        <w:t>5%.</w:t>
      </w:r>
    </w:p>
    <w:p w14:paraId="198CAB49" w14:textId="77777777" w:rsidR="00060A3D" w:rsidRPr="009937C9" w:rsidRDefault="00060A3D" w:rsidP="00060A3D">
      <w:pPr>
        <w:numPr>
          <w:ilvl w:val="0"/>
          <w:numId w:val="100"/>
        </w:numPr>
        <w:suppressAutoHyphens/>
        <w:spacing w:before="60" w:after="60" w:line="276" w:lineRule="auto"/>
        <w:jc w:val="both"/>
        <w:rPr>
          <w:rFonts w:cs="Arial"/>
          <w:color w:val="000000" w:themeColor="text1"/>
          <w:spacing w:val="-3"/>
          <w:sz w:val="23"/>
          <w:szCs w:val="23"/>
        </w:rPr>
      </w:pPr>
      <w:r w:rsidRPr="009937C9">
        <w:rPr>
          <w:rFonts w:cs="Arial"/>
          <w:color w:val="000000" w:themeColor="text1"/>
          <w:spacing w:val="-3"/>
          <w:sz w:val="23"/>
          <w:szCs w:val="23"/>
        </w:rPr>
        <w:t xml:space="preserve">Wniosek o zmianę może dotyczyć wyłącznie wynagrodzenia za prace pozostałe </w:t>
      </w:r>
      <w:r w:rsidRPr="009937C9">
        <w:rPr>
          <w:rFonts w:cs="Arial"/>
          <w:color w:val="000000" w:themeColor="text1"/>
          <w:spacing w:val="-3"/>
          <w:sz w:val="23"/>
          <w:szCs w:val="23"/>
        </w:rPr>
        <w:br/>
        <w:t>do zrealizowania i odbioru po dniu złożenia wniosku.</w:t>
      </w:r>
    </w:p>
    <w:p w14:paraId="4493D0DC" w14:textId="77777777" w:rsidR="00060A3D" w:rsidRPr="009937C9" w:rsidRDefault="00060A3D" w:rsidP="00060A3D">
      <w:pPr>
        <w:numPr>
          <w:ilvl w:val="0"/>
          <w:numId w:val="100"/>
        </w:numPr>
        <w:suppressAutoHyphens/>
        <w:spacing w:before="60" w:after="60" w:line="276" w:lineRule="auto"/>
        <w:jc w:val="both"/>
        <w:rPr>
          <w:rFonts w:cs="Arial"/>
          <w:color w:val="000000" w:themeColor="text1"/>
          <w:spacing w:val="-3"/>
          <w:sz w:val="23"/>
          <w:szCs w:val="23"/>
        </w:rPr>
      </w:pPr>
      <w:r w:rsidRPr="009937C9">
        <w:rPr>
          <w:rFonts w:cs="Arial"/>
          <w:color w:val="000000" w:themeColor="text1"/>
          <w:spacing w:val="-3"/>
          <w:sz w:val="23"/>
          <w:szCs w:val="23"/>
        </w:rPr>
        <w:t>Wniosek powinien zawierać wyczerpujące uzasadnienie faktyczne i prawne oraz dokładne wyliczenie nowej kwoty wynagrodzenia. Wprowadzenie zmian wysokości wynagrodzenia wymaga uprzedniego wykazania przez Wykonawcę wpływu zmiany regulacji, o których mowa w</w:t>
      </w:r>
      <w:r>
        <w:rPr>
          <w:rFonts w:cs="Arial"/>
          <w:color w:val="000000" w:themeColor="text1"/>
          <w:spacing w:val="-3"/>
          <w:sz w:val="23"/>
          <w:szCs w:val="23"/>
        </w:rPr>
        <w:t xml:space="preserve"> </w:t>
      </w:r>
      <w:r w:rsidRPr="009937C9">
        <w:rPr>
          <w:rFonts w:cs="Arial"/>
          <w:color w:val="000000" w:themeColor="text1"/>
          <w:spacing w:val="-3"/>
          <w:sz w:val="23"/>
          <w:szCs w:val="23"/>
        </w:rPr>
        <w:t>pkt 2) na koszty wykonania zamówienia.</w:t>
      </w:r>
    </w:p>
    <w:p w14:paraId="75C055E2" w14:textId="77777777" w:rsidR="00060A3D" w:rsidRPr="009937C9" w:rsidRDefault="00060A3D" w:rsidP="00060A3D">
      <w:pPr>
        <w:numPr>
          <w:ilvl w:val="0"/>
          <w:numId w:val="100"/>
        </w:numPr>
        <w:suppressAutoHyphens/>
        <w:spacing w:before="60" w:after="60" w:line="276" w:lineRule="auto"/>
        <w:jc w:val="both"/>
        <w:rPr>
          <w:rFonts w:cs="Arial"/>
          <w:color w:val="000000" w:themeColor="text1"/>
          <w:spacing w:val="-3"/>
          <w:sz w:val="23"/>
          <w:szCs w:val="23"/>
        </w:rPr>
      </w:pPr>
      <w:r w:rsidRPr="009937C9">
        <w:rPr>
          <w:rFonts w:cs="Arial"/>
          <w:color w:val="000000" w:themeColor="text1"/>
          <w:spacing w:val="-3"/>
          <w:sz w:val="23"/>
          <w:szCs w:val="23"/>
        </w:rPr>
        <w:t xml:space="preserve">Strony dokonają zmiany wynagrodzenia zgodnie z art. 439 ustawy </w:t>
      </w:r>
      <w:proofErr w:type="spellStart"/>
      <w:r w:rsidRPr="009937C9">
        <w:rPr>
          <w:rFonts w:cs="Arial"/>
          <w:color w:val="000000" w:themeColor="text1"/>
          <w:spacing w:val="-3"/>
          <w:sz w:val="23"/>
          <w:szCs w:val="23"/>
        </w:rPr>
        <w:t>Pzp</w:t>
      </w:r>
      <w:proofErr w:type="spellEnd"/>
      <w:r w:rsidRPr="009937C9">
        <w:rPr>
          <w:rFonts w:cs="Arial"/>
          <w:color w:val="000000" w:themeColor="text1"/>
          <w:spacing w:val="-3"/>
          <w:sz w:val="23"/>
          <w:szCs w:val="23"/>
        </w:rPr>
        <w:t xml:space="preserve"> w formie aneksu do Umowy.</w:t>
      </w:r>
    </w:p>
    <w:p w14:paraId="6EABAC0B" w14:textId="77777777" w:rsidR="00060A3D" w:rsidRPr="009937C9" w:rsidRDefault="00060A3D" w:rsidP="00060A3D">
      <w:pPr>
        <w:numPr>
          <w:ilvl w:val="0"/>
          <w:numId w:val="100"/>
        </w:numPr>
        <w:suppressAutoHyphens/>
        <w:spacing w:before="60" w:after="60" w:line="276" w:lineRule="auto"/>
        <w:jc w:val="both"/>
        <w:rPr>
          <w:rFonts w:cs="Arial"/>
          <w:color w:val="000000" w:themeColor="text1"/>
          <w:spacing w:val="-3"/>
          <w:sz w:val="23"/>
          <w:szCs w:val="23"/>
        </w:rPr>
      </w:pPr>
      <w:r w:rsidRPr="009937C9">
        <w:rPr>
          <w:rFonts w:cs="Arial"/>
          <w:color w:val="000000" w:themeColor="text1"/>
          <w:spacing w:val="-3"/>
          <w:sz w:val="23"/>
          <w:szCs w:val="23"/>
        </w:rPr>
        <w:t>Ustalone wynagrodzenie będzie waloryzowane jednokrotnie o wartość wskaźnika cen towarów i usług, publikowanego w komunikacie Prezesa GUS, zgodnie ze wzorem opisanym w ust. 4 pkt 9).</w:t>
      </w:r>
    </w:p>
    <w:p w14:paraId="4AF42665" w14:textId="77777777" w:rsidR="00060A3D" w:rsidRPr="009937C9" w:rsidRDefault="00060A3D" w:rsidP="00060A3D">
      <w:pPr>
        <w:numPr>
          <w:ilvl w:val="0"/>
          <w:numId w:val="100"/>
        </w:numPr>
        <w:suppressAutoHyphens/>
        <w:spacing w:before="60" w:after="60" w:line="276" w:lineRule="auto"/>
        <w:jc w:val="both"/>
        <w:rPr>
          <w:rFonts w:cs="Arial"/>
          <w:color w:val="000000" w:themeColor="text1"/>
          <w:spacing w:val="-3"/>
          <w:sz w:val="23"/>
          <w:szCs w:val="23"/>
        </w:rPr>
      </w:pPr>
      <w:r w:rsidRPr="009937C9">
        <w:rPr>
          <w:rFonts w:cs="Arial"/>
          <w:color w:val="000000" w:themeColor="text1"/>
          <w:spacing w:val="-3"/>
          <w:sz w:val="23"/>
          <w:szCs w:val="23"/>
        </w:rPr>
        <w:t xml:space="preserve">Zwaloryzowana stawka wynagrodzenia znajduje zastosowanie począwszy </w:t>
      </w:r>
      <w:r w:rsidRPr="009937C9">
        <w:rPr>
          <w:rFonts w:cs="Arial"/>
          <w:color w:val="000000" w:themeColor="text1"/>
          <w:spacing w:val="-3"/>
          <w:sz w:val="23"/>
          <w:szCs w:val="23"/>
        </w:rPr>
        <w:br/>
        <w:t>od kolejnego miesiąca kalendarzowego, następującego po miesiącu, w którym zawarto aneks do umowy, o którym mowa w pkt 5).</w:t>
      </w:r>
    </w:p>
    <w:p w14:paraId="1371C909" w14:textId="77777777" w:rsidR="00060A3D" w:rsidRPr="009937C9" w:rsidRDefault="00060A3D" w:rsidP="00060A3D">
      <w:pPr>
        <w:numPr>
          <w:ilvl w:val="0"/>
          <w:numId w:val="100"/>
        </w:numPr>
        <w:suppressAutoHyphens/>
        <w:spacing w:before="60" w:after="60" w:line="276" w:lineRule="auto"/>
        <w:jc w:val="both"/>
        <w:rPr>
          <w:rFonts w:cs="Arial"/>
          <w:color w:val="000000" w:themeColor="text1"/>
          <w:spacing w:val="-3"/>
          <w:sz w:val="23"/>
          <w:szCs w:val="23"/>
        </w:rPr>
      </w:pPr>
      <w:r w:rsidRPr="009937C9">
        <w:rPr>
          <w:rFonts w:cs="Arial"/>
          <w:color w:val="000000" w:themeColor="text1"/>
          <w:spacing w:val="-3"/>
          <w:sz w:val="23"/>
          <w:szCs w:val="23"/>
        </w:rPr>
        <w:t xml:space="preserve">Zamawiający nie dopuszcza zwiększenia wynagrodzenia o wskaźnik określony </w:t>
      </w:r>
      <w:r w:rsidRPr="009937C9">
        <w:rPr>
          <w:rFonts w:cs="Arial"/>
          <w:color w:val="000000" w:themeColor="text1"/>
          <w:spacing w:val="-3"/>
          <w:sz w:val="23"/>
          <w:szCs w:val="23"/>
        </w:rPr>
        <w:br/>
        <w:t xml:space="preserve">w pkt 2) w zakresie kosztów objętych zmianami możliwymi do przeprowadzenia </w:t>
      </w:r>
      <w:r w:rsidRPr="009937C9">
        <w:rPr>
          <w:rFonts w:cs="Arial"/>
          <w:color w:val="000000" w:themeColor="text1"/>
          <w:spacing w:val="-3"/>
          <w:sz w:val="23"/>
          <w:szCs w:val="23"/>
        </w:rPr>
        <w:br/>
        <w:t>na podstawie ust. 2, w szczególności kosztów pracowniczych.</w:t>
      </w:r>
    </w:p>
    <w:p w14:paraId="0F3A17AB" w14:textId="77777777" w:rsidR="00060A3D" w:rsidRPr="009937C9" w:rsidRDefault="00060A3D" w:rsidP="00060A3D">
      <w:pPr>
        <w:numPr>
          <w:ilvl w:val="0"/>
          <w:numId w:val="100"/>
        </w:numPr>
        <w:suppressAutoHyphens/>
        <w:spacing w:before="60" w:after="60" w:line="276" w:lineRule="auto"/>
        <w:jc w:val="both"/>
        <w:rPr>
          <w:rFonts w:cs="Arial"/>
          <w:color w:val="000000" w:themeColor="text1"/>
          <w:spacing w:val="-3"/>
          <w:sz w:val="23"/>
          <w:szCs w:val="23"/>
        </w:rPr>
      </w:pPr>
      <w:r w:rsidRPr="009937C9">
        <w:rPr>
          <w:rFonts w:cs="Arial"/>
          <w:color w:val="000000" w:themeColor="text1"/>
          <w:spacing w:val="-3"/>
          <w:sz w:val="23"/>
          <w:szCs w:val="23"/>
        </w:rPr>
        <w:t>Wartość zmiany wynagrodzenia - Wartość zmiany (WZ) określa się na podstawie wzoru:</w:t>
      </w:r>
    </w:p>
    <w:p w14:paraId="42AAB3D8" w14:textId="77777777" w:rsidR="00060A3D" w:rsidRPr="009937C9" w:rsidRDefault="00060A3D" w:rsidP="00060A3D">
      <w:pPr>
        <w:adjustRightInd w:val="0"/>
        <w:spacing w:before="120" w:after="200" w:line="276" w:lineRule="auto"/>
        <w:ind w:left="993"/>
        <w:jc w:val="both"/>
        <w:rPr>
          <w:rFonts w:eastAsia="Calibri" w:cs="Arial"/>
          <w:sz w:val="23"/>
          <w:szCs w:val="23"/>
          <w:lang w:eastAsia="en-US"/>
        </w:rPr>
      </w:pPr>
      <w:r w:rsidRPr="009937C9">
        <w:rPr>
          <w:rFonts w:eastAsia="Calibri" w:cs="Arial"/>
          <w:sz w:val="23"/>
          <w:szCs w:val="23"/>
          <w:lang w:eastAsia="en-US"/>
        </w:rPr>
        <w:t>WZ = W x F%, przy czym:</w:t>
      </w:r>
    </w:p>
    <w:p w14:paraId="29C22C34" w14:textId="77777777" w:rsidR="00060A3D" w:rsidRPr="009937C9" w:rsidRDefault="00060A3D" w:rsidP="00060A3D">
      <w:pPr>
        <w:spacing w:before="120" w:after="200" w:line="276" w:lineRule="auto"/>
        <w:ind w:left="993"/>
        <w:jc w:val="both"/>
        <w:rPr>
          <w:rFonts w:eastAsia="Calibri" w:cs="Arial"/>
          <w:sz w:val="23"/>
          <w:szCs w:val="23"/>
          <w:lang w:eastAsia="en-US"/>
        </w:rPr>
      </w:pPr>
      <w:r w:rsidRPr="009937C9">
        <w:rPr>
          <w:rFonts w:eastAsia="Calibri" w:cs="Arial"/>
          <w:sz w:val="23"/>
          <w:szCs w:val="23"/>
          <w:lang w:eastAsia="en-US"/>
        </w:rPr>
        <w:t>W – wynagrodzenie netto za usługi, o których mowa w pkt 3),</w:t>
      </w:r>
    </w:p>
    <w:p w14:paraId="19268C5A" w14:textId="77777777" w:rsidR="00060A3D" w:rsidRPr="009937C9" w:rsidRDefault="00060A3D" w:rsidP="00060A3D">
      <w:pPr>
        <w:spacing w:before="120" w:after="200" w:line="276" w:lineRule="auto"/>
        <w:ind w:left="993"/>
        <w:jc w:val="both"/>
        <w:rPr>
          <w:rFonts w:eastAsia="Calibri" w:cs="Arial"/>
          <w:sz w:val="23"/>
          <w:szCs w:val="23"/>
          <w:lang w:eastAsia="en-US"/>
        </w:rPr>
      </w:pPr>
      <w:r w:rsidRPr="009937C9">
        <w:rPr>
          <w:rFonts w:eastAsia="Calibri" w:cs="Arial"/>
          <w:sz w:val="23"/>
          <w:szCs w:val="23"/>
          <w:lang w:eastAsia="en-US"/>
        </w:rPr>
        <w:t>F – średnia arytmetyczna dwóch następujących po sobie wartości procentowych zmian cen towarów i usług konsumpcyjnych wynikających z</w:t>
      </w:r>
      <w:r>
        <w:rPr>
          <w:rFonts w:eastAsia="Calibri" w:cs="Arial"/>
          <w:sz w:val="23"/>
          <w:szCs w:val="23"/>
          <w:lang w:eastAsia="en-US"/>
        </w:rPr>
        <w:t> </w:t>
      </w:r>
      <w:r w:rsidRPr="009937C9">
        <w:rPr>
          <w:rFonts w:eastAsia="Calibri" w:cs="Arial"/>
          <w:sz w:val="23"/>
          <w:szCs w:val="23"/>
          <w:lang w:eastAsia="en-US"/>
        </w:rPr>
        <w:t>komunikatów Prezesa GUS, o których mowa w ust. 4 pkt 2)</w:t>
      </w:r>
    </w:p>
    <w:p w14:paraId="76E31AC7" w14:textId="77777777" w:rsidR="00060A3D" w:rsidRPr="009937C9" w:rsidRDefault="00060A3D" w:rsidP="00060A3D">
      <w:pPr>
        <w:numPr>
          <w:ilvl w:val="0"/>
          <w:numId w:val="100"/>
        </w:numPr>
        <w:suppressAutoHyphens/>
        <w:spacing w:before="60" w:after="60" w:line="276" w:lineRule="auto"/>
        <w:jc w:val="both"/>
        <w:rPr>
          <w:rFonts w:cs="Arial"/>
          <w:color w:val="000000" w:themeColor="text1"/>
          <w:spacing w:val="-3"/>
          <w:sz w:val="23"/>
          <w:szCs w:val="23"/>
        </w:rPr>
      </w:pPr>
      <w:r w:rsidRPr="009937C9">
        <w:rPr>
          <w:rFonts w:cs="Arial"/>
          <w:color w:val="000000" w:themeColor="text1"/>
          <w:spacing w:val="-3"/>
          <w:sz w:val="23"/>
          <w:szCs w:val="23"/>
        </w:rPr>
        <w:t>Wartość zmiany wynagrodzenia umownego, o którym mowa w pkt 9) należy powiększyć o podatek VAT należny.</w:t>
      </w:r>
    </w:p>
    <w:p w14:paraId="01874C71" w14:textId="77777777" w:rsidR="00060A3D" w:rsidRPr="009937C9" w:rsidRDefault="00060A3D" w:rsidP="00060A3D">
      <w:pPr>
        <w:numPr>
          <w:ilvl w:val="0"/>
          <w:numId w:val="100"/>
        </w:numPr>
        <w:suppressAutoHyphens/>
        <w:spacing w:before="60" w:after="60" w:line="276" w:lineRule="auto"/>
        <w:jc w:val="both"/>
        <w:rPr>
          <w:rFonts w:cs="Arial"/>
          <w:color w:val="000000" w:themeColor="text1"/>
          <w:spacing w:val="-3"/>
          <w:sz w:val="23"/>
          <w:szCs w:val="23"/>
        </w:rPr>
      </w:pPr>
      <w:r w:rsidRPr="009937C9">
        <w:rPr>
          <w:rFonts w:cs="Arial"/>
          <w:color w:val="000000" w:themeColor="text1"/>
          <w:spacing w:val="-3"/>
          <w:sz w:val="23"/>
          <w:szCs w:val="23"/>
        </w:rPr>
        <w:t>Wykonawca, którego wynagrodzenie zostało zmienione zgodnie z</w:t>
      </w:r>
      <w:r>
        <w:rPr>
          <w:rFonts w:cs="Arial"/>
          <w:color w:val="000000" w:themeColor="text1"/>
          <w:spacing w:val="-3"/>
          <w:sz w:val="23"/>
          <w:szCs w:val="23"/>
        </w:rPr>
        <w:t xml:space="preserve"> </w:t>
      </w:r>
      <w:r w:rsidRPr="009937C9">
        <w:rPr>
          <w:rFonts w:cs="Arial"/>
          <w:color w:val="000000" w:themeColor="text1"/>
          <w:spacing w:val="-3"/>
          <w:sz w:val="23"/>
          <w:szCs w:val="23"/>
        </w:rPr>
        <w:t>pkt</w:t>
      </w:r>
      <w:r>
        <w:rPr>
          <w:rFonts w:cs="Arial"/>
          <w:color w:val="000000" w:themeColor="text1"/>
          <w:spacing w:val="-3"/>
          <w:sz w:val="23"/>
          <w:szCs w:val="23"/>
        </w:rPr>
        <w:t> </w:t>
      </w:r>
      <w:r w:rsidRPr="009937C9">
        <w:rPr>
          <w:rFonts w:cs="Arial"/>
          <w:color w:val="000000" w:themeColor="text1"/>
          <w:spacing w:val="-3"/>
          <w:sz w:val="23"/>
          <w:szCs w:val="23"/>
        </w:rPr>
        <w:t>9), zobowiązany jest do zmiany wynagrodzenia przysługującego podwykonawcy, z</w:t>
      </w:r>
      <w:r w:rsidRPr="00461578">
        <w:rPr>
          <w:rFonts w:cs="Arial"/>
          <w:color w:val="000000" w:themeColor="text1"/>
          <w:spacing w:val="-3"/>
          <w:sz w:val="23"/>
          <w:szCs w:val="23"/>
        </w:rPr>
        <w:t> </w:t>
      </w:r>
      <w:r w:rsidRPr="009937C9">
        <w:rPr>
          <w:rFonts w:cs="Arial"/>
          <w:color w:val="000000" w:themeColor="text1"/>
          <w:spacing w:val="-3"/>
          <w:sz w:val="23"/>
          <w:szCs w:val="23"/>
        </w:rPr>
        <w:t>którym zawarł umowę, w zakresie odpowiadającym zmianom cen materiałów lub kosztów dotyczących zobowiązania podwykonawcy, jeżeli łącznie spełnione są następujące warunki:</w:t>
      </w:r>
    </w:p>
    <w:p w14:paraId="3E8C402D" w14:textId="77777777" w:rsidR="00060A3D" w:rsidRPr="009937C9" w:rsidRDefault="00060A3D" w:rsidP="00060A3D">
      <w:pPr>
        <w:numPr>
          <w:ilvl w:val="0"/>
          <w:numId w:val="107"/>
        </w:numPr>
        <w:spacing w:before="60" w:after="60" w:line="276" w:lineRule="auto"/>
        <w:ind w:left="1135" w:hanging="284"/>
        <w:jc w:val="both"/>
        <w:rPr>
          <w:rFonts w:eastAsiaTheme="minorHAnsi" w:cs="Arial"/>
          <w:sz w:val="23"/>
          <w:szCs w:val="23"/>
          <w:lang w:eastAsia="en-US"/>
        </w:rPr>
      </w:pPr>
      <w:r w:rsidRPr="009937C9">
        <w:rPr>
          <w:rFonts w:eastAsiaTheme="minorHAnsi" w:cs="Arial"/>
          <w:sz w:val="23"/>
          <w:szCs w:val="23"/>
          <w:lang w:eastAsia="en-US"/>
        </w:rPr>
        <w:t>przedmiotem umowy są roboty budowlane, usługi lub dostawy,</w:t>
      </w:r>
    </w:p>
    <w:p w14:paraId="2586CFDF" w14:textId="77777777" w:rsidR="00060A3D" w:rsidRPr="009937C9" w:rsidRDefault="00060A3D" w:rsidP="00060A3D">
      <w:pPr>
        <w:numPr>
          <w:ilvl w:val="0"/>
          <w:numId w:val="107"/>
        </w:numPr>
        <w:spacing w:before="60" w:after="60" w:line="276" w:lineRule="auto"/>
        <w:ind w:left="1135" w:hanging="284"/>
        <w:jc w:val="both"/>
        <w:rPr>
          <w:rFonts w:eastAsiaTheme="minorHAnsi" w:cs="Arial"/>
          <w:sz w:val="23"/>
          <w:szCs w:val="23"/>
          <w:lang w:eastAsia="en-US"/>
        </w:rPr>
      </w:pPr>
      <w:r w:rsidRPr="009937C9">
        <w:rPr>
          <w:rFonts w:eastAsiaTheme="minorHAnsi" w:cs="Arial"/>
          <w:sz w:val="23"/>
          <w:szCs w:val="23"/>
          <w:lang w:eastAsia="en-US"/>
        </w:rPr>
        <w:t>okres obowiązywania umowy przekracza 6 miesięcy.</w:t>
      </w:r>
    </w:p>
    <w:p w14:paraId="3FE174EE" w14:textId="77777777" w:rsidR="00060A3D" w:rsidRPr="009937C9" w:rsidRDefault="00060A3D" w:rsidP="00060A3D">
      <w:pPr>
        <w:numPr>
          <w:ilvl w:val="0"/>
          <w:numId w:val="100"/>
        </w:numPr>
        <w:suppressAutoHyphens/>
        <w:spacing w:before="60" w:after="60" w:line="276" w:lineRule="auto"/>
        <w:jc w:val="both"/>
        <w:rPr>
          <w:rFonts w:cs="Arial"/>
          <w:color w:val="000000" w:themeColor="text1"/>
          <w:spacing w:val="-3"/>
          <w:sz w:val="23"/>
          <w:szCs w:val="23"/>
        </w:rPr>
      </w:pPr>
      <w:r w:rsidRPr="009937C9">
        <w:rPr>
          <w:rFonts w:cs="Arial"/>
          <w:color w:val="000000" w:themeColor="text1"/>
          <w:spacing w:val="-3"/>
          <w:sz w:val="23"/>
          <w:szCs w:val="23"/>
        </w:rPr>
        <w:t>Maksymalna zmiana wartości wynagrodzenia Wykonawcy tj.</w:t>
      </w:r>
      <w:r>
        <w:rPr>
          <w:rFonts w:cs="Arial"/>
          <w:color w:val="000000" w:themeColor="text1"/>
          <w:spacing w:val="-3"/>
          <w:sz w:val="23"/>
          <w:szCs w:val="23"/>
        </w:rPr>
        <w:t> </w:t>
      </w:r>
      <w:r w:rsidRPr="009937C9">
        <w:rPr>
          <w:rFonts w:cs="Arial"/>
          <w:color w:val="000000" w:themeColor="text1"/>
          <w:spacing w:val="-3"/>
          <w:sz w:val="23"/>
          <w:szCs w:val="23"/>
        </w:rPr>
        <w:t xml:space="preserve">suma wszystkich wprowadzanych zmian na podstawie ww. postanowień nie może przekroczyć łącznie wartości stanowiącej </w:t>
      </w:r>
      <w:r w:rsidRPr="009937C9">
        <w:rPr>
          <w:rFonts w:cs="Arial"/>
          <w:b/>
          <w:bCs/>
          <w:color w:val="000000" w:themeColor="text1"/>
          <w:spacing w:val="-3"/>
          <w:sz w:val="23"/>
          <w:szCs w:val="23"/>
        </w:rPr>
        <w:t>10% wartości wynagrodzenia</w:t>
      </w:r>
      <w:r w:rsidRPr="009937C9">
        <w:rPr>
          <w:rFonts w:cs="Arial"/>
          <w:color w:val="000000" w:themeColor="text1"/>
          <w:spacing w:val="-3"/>
          <w:sz w:val="23"/>
          <w:szCs w:val="23"/>
        </w:rPr>
        <w:t>, o którym mowa w Umowie.</w:t>
      </w:r>
    </w:p>
    <w:p w14:paraId="474F9CE9" w14:textId="77777777" w:rsidR="00060A3D" w:rsidRPr="009937C9" w:rsidRDefault="00060A3D" w:rsidP="00060A3D">
      <w:pPr>
        <w:numPr>
          <w:ilvl w:val="0"/>
          <w:numId w:val="100"/>
        </w:numPr>
        <w:tabs>
          <w:tab w:val="num" w:pos="0"/>
        </w:tabs>
        <w:suppressAutoHyphens/>
        <w:spacing w:before="60" w:after="60" w:line="276" w:lineRule="auto"/>
        <w:jc w:val="both"/>
        <w:rPr>
          <w:rFonts w:cs="Arial"/>
          <w:color w:val="000000" w:themeColor="text1"/>
          <w:spacing w:val="-3"/>
          <w:sz w:val="23"/>
          <w:szCs w:val="23"/>
        </w:rPr>
      </w:pPr>
      <w:r w:rsidRPr="009937C9">
        <w:rPr>
          <w:rFonts w:cs="Arial"/>
          <w:color w:val="000000" w:themeColor="text1"/>
          <w:spacing w:val="-3"/>
          <w:sz w:val="23"/>
          <w:szCs w:val="23"/>
        </w:rPr>
        <w:t>jeśli czas liczony od terminu składania ofert do dnia zawarcia Umowy wynosi ponad 180 dni, w celu ustalenia zmiany wynagrodzenia stosuje się odpowiednio postanowienia ust. 3 pkt 1) – 9) z zastrzeżeniem, że: </w:t>
      </w:r>
    </w:p>
    <w:p w14:paraId="5443774D" w14:textId="77777777" w:rsidR="00060A3D" w:rsidRPr="009937C9" w:rsidRDefault="00060A3D" w:rsidP="00060A3D">
      <w:pPr>
        <w:numPr>
          <w:ilvl w:val="0"/>
          <w:numId w:val="108"/>
        </w:numPr>
        <w:spacing w:before="60" w:after="60" w:line="276" w:lineRule="auto"/>
        <w:ind w:left="1135" w:hanging="284"/>
        <w:jc w:val="both"/>
        <w:rPr>
          <w:rFonts w:eastAsiaTheme="minorHAnsi" w:cs="Arial"/>
          <w:sz w:val="23"/>
          <w:szCs w:val="23"/>
          <w:lang w:eastAsia="en-US"/>
        </w:rPr>
      </w:pPr>
      <w:r w:rsidRPr="009937C9">
        <w:rPr>
          <w:rFonts w:eastAsiaTheme="minorHAnsi" w:cs="Arial"/>
          <w:sz w:val="23"/>
          <w:szCs w:val="23"/>
          <w:lang w:eastAsia="en-US"/>
        </w:rPr>
        <w:lastRenderedPageBreak/>
        <w:t xml:space="preserve">wniosek o zmianę wynagrodzenia może zostać złożony nie wcześniej </w:t>
      </w:r>
      <w:r w:rsidRPr="009937C9">
        <w:rPr>
          <w:rFonts w:eastAsiaTheme="minorHAnsi" w:cs="Arial"/>
          <w:sz w:val="23"/>
          <w:szCs w:val="23"/>
          <w:lang w:eastAsia="en-US"/>
        </w:rPr>
        <w:br/>
        <w:t>niż po upływie</w:t>
      </w:r>
      <w:r>
        <w:rPr>
          <w:rFonts w:eastAsiaTheme="minorHAnsi" w:cs="Arial"/>
          <w:sz w:val="23"/>
          <w:szCs w:val="23"/>
          <w:lang w:eastAsia="en-US"/>
        </w:rPr>
        <w:t xml:space="preserve"> </w:t>
      </w:r>
      <w:r w:rsidRPr="009937C9">
        <w:rPr>
          <w:rFonts w:eastAsiaTheme="minorHAnsi" w:cs="Arial"/>
          <w:sz w:val="23"/>
          <w:szCs w:val="23"/>
          <w:lang w:eastAsia="en-US"/>
        </w:rPr>
        <w:t>6 miesięcy od upływu terminu składania ofert, </w:t>
      </w:r>
    </w:p>
    <w:p w14:paraId="3B44AAF3" w14:textId="6FBD38D8" w:rsidR="00060A3D" w:rsidRPr="009937C9" w:rsidRDefault="00060A3D" w:rsidP="00060A3D">
      <w:pPr>
        <w:numPr>
          <w:ilvl w:val="0"/>
          <w:numId w:val="108"/>
        </w:numPr>
        <w:spacing w:before="60" w:after="60" w:line="276" w:lineRule="auto"/>
        <w:ind w:left="1135" w:hanging="284"/>
        <w:jc w:val="both"/>
        <w:rPr>
          <w:rFonts w:eastAsiaTheme="minorHAnsi" w:cs="Arial"/>
          <w:sz w:val="23"/>
          <w:szCs w:val="23"/>
          <w:lang w:eastAsia="en-US"/>
        </w:rPr>
      </w:pPr>
      <w:r w:rsidRPr="009937C9">
        <w:rPr>
          <w:rFonts w:eastAsiaTheme="minorHAnsi" w:cs="Arial"/>
          <w:sz w:val="23"/>
          <w:szCs w:val="23"/>
          <w:lang w:eastAsia="en-US"/>
        </w:rPr>
        <w:t xml:space="preserve">zmiana wynagrodzenia przysługuje w </w:t>
      </w:r>
      <w:r w:rsidR="00CB6E37" w:rsidRPr="009937C9">
        <w:rPr>
          <w:rFonts w:eastAsiaTheme="minorHAnsi" w:cs="Arial"/>
          <w:sz w:val="23"/>
          <w:szCs w:val="23"/>
          <w:lang w:eastAsia="en-US"/>
        </w:rPr>
        <w:t>przypadku,</w:t>
      </w:r>
      <w:r w:rsidRPr="009937C9">
        <w:rPr>
          <w:rFonts w:eastAsiaTheme="minorHAnsi" w:cs="Arial"/>
          <w:sz w:val="23"/>
          <w:szCs w:val="23"/>
          <w:lang w:eastAsia="en-US"/>
        </w:rPr>
        <w:t xml:space="preserve"> gdy z komunikatów Prezesa GUS ogłaszanych po terminie składania ofert i dotyczących dwóch następujących po sobie kwartałów wynika, że średnia arytmetyczna ogłaszanych wartości procentowych zmian cen towarów i usług konsumpcyjnych wynosi więcej niż 3%,</w:t>
      </w:r>
    </w:p>
    <w:p w14:paraId="545F0E48" w14:textId="77777777" w:rsidR="00060A3D" w:rsidRPr="009937C9" w:rsidRDefault="00060A3D" w:rsidP="00060A3D">
      <w:pPr>
        <w:numPr>
          <w:ilvl w:val="0"/>
          <w:numId w:val="108"/>
        </w:numPr>
        <w:spacing w:before="60" w:after="60" w:line="276" w:lineRule="auto"/>
        <w:ind w:left="1135" w:hanging="284"/>
        <w:jc w:val="both"/>
        <w:rPr>
          <w:rFonts w:eastAsiaTheme="minorHAnsi" w:cs="Arial"/>
          <w:sz w:val="23"/>
          <w:szCs w:val="23"/>
          <w:lang w:eastAsia="en-US"/>
        </w:rPr>
      </w:pPr>
      <w:r w:rsidRPr="009937C9">
        <w:rPr>
          <w:rFonts w:eastAsiaTheme="minorHAnsi" w:cs="Arial"/>
          <w:sz w:val="23"/>
          <w:szCs w:val="23"/>
          <w:lang w:eastAsia="en-US"/>
        </w:rPr>
        <w:t xml:space="preserve">wniosek powinien zawierać wyczerpujące uzasadnienie faktyczne i prawne </w:t>
      </w:r>
      <w:r w:rsidRPr="009937C9">
        <w:rPr>
          <w:rFonts w:eastAsiaTheme="minorHAnsi" w:cs="Arial"/>
          <w:sz w:val="23"/>
          <w:szCs w:val="23"/>
          <w:lang w:eastAsia="en-US"/>
        </w:rPr>
        <w:br/>
        <w:t>oraz dokładne wyliczenie nowej kwoty wynagrodzenia.</w:t>
      </w:r>
    </w:p>
    <w:p w14:paraId="5DB3D079" w14:textId="77777777" w:rsidR="00060A3D" w:rsidRPr="009937C9" w:rsidRDefault="00060A3D" w:rsidP="00060A3D">
      <w:pPr>
        <w:numPr>
          <w:ilvl w:val="0"/>
          <w:numId w:val="93"/>
        </w:numPr>
        <w:spacing w:before="60" w:after="60" w:line="276" w:lineRule="auto"/>
        <w:ind w:left="425" w:hanging="425"/>
        <w:jc w:val="both"/>
        <w:rPr>
          <w:rFonts w:eastAsia="Calibri" w:cs="Arial"/>
          <w:sz w:val="23"/>
          <w:szCs w:val="23"/>
          <w:lang w:eastAsia="en-US"/>
        </w:rPr>
      </w:pPr>
      <w:r w:rsidRPr="009937C9">
        <w:rPr>
          <w:rFonts w:eastAsia="Calibri" w:cs="Arial"/>
          <w:sz w:val="23"/>
          <w:szCs w:val="23"/>
          <w:lang w:eastAsia="en-US"/>
        </w:rPr>
        <w:t>Wszystkie zmiany umowy mogą nastąpić z inicjatywy którejkolwiek ze Stron. W takiej sytuacji Strona inicjująca zwraca się pisemnie z wnioskiem o zmianę umowy.</w:t>
      </w:r>
    </w:p>
    <w:p w14:paraId="56519682" w14:textId="77777777" w:rsidR="00060A3D" w:rsidRPr="009937C9" w:rsidRDefault="00060A3D" w:rsidP="00060A3D">
      <w:pPr>
        <w:numPr>
          <w:ilvl w:val="0"/>
          <w:numId w:val="93"/>
        </w:numPr>
        <w:spacing w:before="60" w:after="60" w:line="276" w:lineRule="auto"/>
        <w:ind w:left="425" w:hanging="425"/>
        <w:jc w:val="both"/>
        <w:rPr>
          <w:rFonts w:eastAsia="Calibri" w:cs="Arial"/>
          <w:sz w:val="23"/>
          <w:szCs w:val="23"/>
          <w:lang w:eastAsia="en-US"/>
        </w:rPr>
      </w:pPr>
      <w:r w:rsidRPr="009937C9">
        <w:rPr>
          <w:rFonts w:eastAsia="Calibri" w:cs="Arial"/>
          <w:sz w:val="23"/>
          <w:szCs w:val="23"/>
          <w:lang w:eastAsia="en-US"/>
        </w:rPr>
        <w:t xml:space="preserve">Wniosek o zmianę umowy powinien zawierać co najmniej: </w:t>
      </w:r>
    </w:p>
    <w:p w14:paraId="1307F04A" w14:textId="77777777" w:rsidR="00060A3D" w:rsidRPr="009937C9" w:rsidRDefault="00060A3D" w:rsidP="00060A3D">
      <w:pPr>
        <w:numPr>
          <w:ilvl w:val="0"/>
          <w:numId w:val="101"/>
        </w:numPr>
        <w:suppressAutoHyphens/>
        <w:spacing w:before="60" w:after="60" w:line="276" w:lineRule="auto"/>
        <w:jc w:val="both"/>
        <w:rPr>
          <w:rFonts w:cs="Arial"/>
          <w:color w:val="000000" w:themeColor="text1"/>
          <w:spacing w:val="-3"/>
          <w:sz w:val="23"/>
          <w:szCs w:val="23"/>
        </w:rPr>
      </w:pPr>
      <w:r w:rsidRPr="009937C9">
        <w:rPr>
          <w:rFonts w:cs="Arial"/>
          <w:color w:val="000000" w:themeColor="text1"/>
          <w:spacing w:val="-3"/>
          <w:sz w:val="23"/>
          <w:szCs w:val="23"/>
        </w:rPr>
        <w:t>zakres proponowanej zmiany,</w:t>
      </w:r>
    </w:p>
    <w:p w14:paraId="329A1269" w14:textId="77777777" w:rsidR="00060A3D" w:rsidRPr="009937C9" w:rsidRDefault="00060A3D" w:rsidP="00060A3D">
      <w:pPr>
        <w:numPr>
          <w:ilvl w:val="0"/>
          <w:numId w:val="101"/>
        </w:numPr>
        <w:tabs>
          <w:tab w:val="num" w:pos="0"/>
        </w:tabs>
        <w:suppressAutoHyphens/>
        <w:spacing w:before="60" w:after="60" w:line="276" w:lineRule="auto"/>
        <w:jc w:val="both"/>
        <w:rPr>
          <w:rFonts w:cs="Arial"/>
          <w:color w:val="000000" w:themeColor="text1"/>
          <w:spacing w:val="-3"/>
          <w:sz w:val="23"/>
          <w:szCs w:val="23"/>
        </w:rPr>
      </w:pPr>
      <w:r w:rsidRPr="009937C9">
        <w:rPr>
          <w:rFonts w:cs="Arial"/>
          <w:color w:val="000000" w:themeColor="text1"/>
          <w:spacing w:val="-3"/>
          <w:sz w:val="23"/>
          <w:szCs w:val="23"/>
        </w:rPr>
        <w:t xml:space="preserve">opis okoliczności faktycznych uprawniających do dokonania zmiany, </w:t>
      </w:r>
    </w:p>
    <w:p w14:paraId="5BC12394" w14:textId="77777777" w:rsidR="00060A3D" w:rsidRPr="009937C9" w:rsidRDefault="00060A3D" w:rsidP="00060A3D">
      <w:pPr>
        <w:numPr>
          <w:ilvl w:val="0"/>
          <w:numId w:val="101"/>
        </w:numPr>
        <w:tabs>
          <w:tab w:val="num" w:pos="0"/>
        </w:tabs>
        <w:suppressAutoHyphens/>
        <w:spacing w:before="60" w:after="60" w:line="276" w:lineRule="auto"/>
        <w:jc w:val="both"/>
        <w:rPr>
          <w:rFonts w:cs="Arial"/>
          <w:color w:val="000000" w:themeColor="text1"/>
          <w:spacing w:val="-3"/>
          <w:sz w:val="23"/>
          <w:szCs w:val="23"/>
        </w:rPr>
      </w:pPr>
      <w:r w:rsidRPr="009937C9">
        <w:rPr>
          <w:rFonts w:cs="Arial"/>
          <w:color w:val="000000" w:themeColor="text1"/>
          <w:spacing w:val="-3"/>
          <w:sz w:val="23"/>
          <w:szCs w:val="23"/>
        </w:rPr>
        <w:t xml:space="preserve">podstawę dokonania zmiany, to jest podstawę prawną wynikającą z przepisów ustawy lub postanowień umowy, </w:t>
      </w:r>
    </w:p>
    <w:p w14:paraId="1B7ED203" w14:textId="77777777" w:rsidR="00060A3D" w:rsidRPr="009937C9" w:rsidRDefault="00060A3D" w:rsidP="00060A3D">
      <w:pPr>
        <w:numPr>
          <w:ilvl w:val="0"/>
          <w:numId w:val="101"/>
        </w:numPr>
        <w:tabs>
          <w:tab w:val="num" w:pos="0"/>
        </w:tabs>
        <w:suppressAutoHyphens/>
        <w:spacing w:before="60" w:after="60" w:line="276" w:lineRule="auto"/>
        <w:jc w:val="both"/>
        <w:rPr>
          <w:rFonts w:cs="Arial"/>
          <w:color w:val="000000" w:themeColor="text1"/>
          <w:spacing w:val="-3"/>
          <w:sz w:val="23"/>
          <w:szCs w:val="23"/>
        </w:rPr>
      </w:pPr>
      <w:r w:rsidRPr="009937C9">
        <w:rPr>
          <w:rFonts w:cs="Arial"/>
          <w:color w:val="000000" w:themeColor="text1"/>
          <w:spacing w:val="-3"/>
          <w:sz w:val="23"/>
          <w:szCs w:val="23"/>
        </w:rPr>
        <w:t>informacje i dowody potwierdzające, że zostały spełnione okoliczności uzasadniające dokonanie zmiany umowy.</w:t>
      </w:r>
    </w:p>
    <w:p w14:paraId="6B4B907C" w14:textId="77777777" w:rsidR="00060A3D" w:rsidRPr="009937C9" w:rsidRDefault="00060A3D" w:rsidP="00060A3D">
      <w:pPr>
        <w:numPr>
          <w:ilvl w:val="0"/>
          <w:numId w:val="93"/>
        </w:numPr>
        <w:spacing w:before="60" w:after="60" w:line="276" w:lineRule="auto"/>
        <w:ind w:left="425" w:hanging="425"/>
        <w:jc w:val="both"/>
        <w:rPr>
          <w:rFonts w:eastAsia="Calibri" w:cs="Arial"/>
          <w:sz w:val="23"/>
          <w:szCs w:val="23"/>
          <w:lang w:eastAsia="en-US"/>
        </w:rPr>
      </w:pPr>
      <w:r w:rsidRPr="009937C9">
        <w:rPr>
          <w:rFonts w:eastAsia="Calibri" w:cs="Arial"/>
          <w:sz w:val="23"/>
          <w:szCs w:val="23"/>
          <w:lang w:eastAsia="en-US"/>
        </w:rPr>
        <w:t xml:space="preserve">W przypadku złożenia wniosku o zmianę druga Strona jest zobowiązana w terminie </w:t>
      </w:r>
      <w:r w:rsidRPr="009937C9">
        <w:rPr>
          <w:rFonts w:eastAsia="Calibri" w:cs="Arial"/>
          <w:b/>
          <w:bCs/>
          <w:sz w:val="23"/>
          <w:szCs w:val="23"/>
          <w:lang w:eastAsia="en-US"/>
        </w:rPr>
        <w:t>5</w:t>
      </w:r>
      <w:r>
        <w:rPr>
          <w:rFonts w:eastAsia="Calibri" w:cs="Arial"/>
          <w:b/>
          <w:bCs/>
          <w:sz w:val="23"/>
          <w:szCs w:val="23"/>
          <w:lang w:eastAsia="en-US"/>
        </w:rPr>
        <w:t> </w:t>
      </w:r>
      <w:r w:rsidRPr="009937C9">
        <w:rPr>
          <w:rFonts w:eastAsia="Calibri" w:cs="Arial"/>
          <w:b/>
          <w:bCs/>
          <w:sz w:val="23"/>
          <w:szCs w:val="23"/>
          <w:lang w:eastAsia="en-US"/>
        </w:rPr>
        <w:t>dni</w:t>
      </w:r>
      <w:r w:rsidRPr="009937C9">
        <w:rPr>
          <w:rFonts w:eastAsia="Calibri" w:cs="Arial"/>
          <w:sz w:val="23"/>
          <w:szCs w:val="23"/>
          <w:lang w:eastAsia="en-US"/>
        </w:rPr>
        <w:t xml:space="preserve"> od dnia otrzymania wniosku do ustosunkowania się do niego. Przede wszystkim druga Strona może: </w:t>
      </w:r>
    </w:p>
    <w:p w14:paraId="4CF2C541" w14:textId="77777777" w:rsidR="00060A3D" w:rsidRPr="009937C9" w:rsidRDefault="00060A3D" w:rsidP="00060A3D">
      <w:pPr>
        <w:numPr>
          <w:ilvl w:val="0"/>
          <w:numId w:val="102"/>
        </w:numPr>
        <w:suppressAutoHyphens/>
        <w:spacing w:before="60" w:after="60" w:line="276" w:lineRule="auto"/>
        <w:jc w:val="both"/>
        <w:rPr>
          <w:rFonts w:cs="Arial"/>
          <w:color w:val="000000" w:themeColor="text1"/>
          <w:spacing w:val="-3"/>
          <w:sz w:val="23"/>
          <w:szCs w:val="23"/>
        </w:rPr>
      </w:pPr>
      <w:r w:rsidRPr="009937C9">
        <w:rPr>
          <w:rFonts w:cs="Arial"/>
          <w:color w:val="000000" w:themeColor="text1"/>
          <w:spacing w:val="-3"/>
          <w:sz w:val="23"/>
          <w:szCs w:val="23"/>
        </w:rPr>
        <w:t xml:space="preserve">zaakceptować wniosek o zmianę, </w:t>
      </w:r>
    </w:p>
    <w:p w14:paraId="18863126" w14:textId="77777777" w:rsidR="00060A3D" w:rsidRPr="009937C9" w:rsidRDefault="00060A3D" w:rsidP="00060A3D">
      <w:pPr>
        <w:numPr>
          <w:ilvl w:val="0"/>
          <w:numId w:val="102"/>
        </w:numPr>
        <w:suppressAutoHyphens/>
        <w:spacing w:before="60" w:after="60" w:line="276" w:lineRule="auto"/>
        <w:jc w:val="both"/>
        <w:rPr>
          <w:rFonts w:cs="Arial"/>
          <w:color w:val="000000" w:themeColor="text1"/>
          <w:spacing w:val="-3"/>
          <w:sz w:val="23"/>
          <w:szCs w:val="23"/>
        </w:rPr>
      </w:pPr>
      <w:r w:rsidRPr="009937C9">
        <w:rPr>
          <w:rFonts w:cs="Arial"/>
          <w:color w:val="000000" w:themeColor="text1"/>
          <w:spacing w:val="-3"/>
          <w:sz w:val="23"/>
          <w:szCs w:val="23"/>
        </w:rPr>
        <w:t xml:space="preserve">wezwać Stronę wnioskującą o zmianę do uzupełnienia wniosku lub przedstawienia dodatkowych wyjaśnień wraz ze stosownym uzasadnieniem takiego wezwania, </w:t>
      </w:r>
    </w:p>
    <w:p w14:paraId="6F182CCF" w14:textId="77777777" w:rsidR="00060A3D" w:rsidRPr="009937C9" w:rsidRDefault="00060A3D" w:rsidP="00060A3D">
      <w:pPr>
        <w:numPr>
          <w:ilvl w:val="0"/>
          <w:numId w:val="102"/>
        </w:numPr>
        <w:suppressAutoHyphens/>
        <w:spacing w:before="60" w:after="60" w:line="276" w:lineRule="auto"/>
        <w:jc w:val="both"/>
        <w:rPr>
          <w:rFonts w:cs="Arial"/>
          <w:color w:val="000000" w:themeColor="text1"/>
          <w:spacing w:val="-3"/>
          <w:sz w:val="23"/>
          <w:szCs w:val="23"/>
        </w:rPr>
      </w:pPr>
      <w:r w:rsidRPr="009937C9">
        <w:rPr>
          <w:rFonts w:cs="Arial"/>
          <w:color w:val="000000" w:themeColor="text1"/>
          <w:spacing w:val="-3"/>
          <w:sz w:val="23"/>
          <w:szCs w:val="23"/>
        </w:rPr>
        <w:t xml:space="preserve">zaproponować podjęcie negocjacji treści umowy w zakresie wnioskowanej zmiany, </w:t>
      </w:r>
    </w:p>
    <w:p w14:paraId="0D7BEF46" w14:textId="77777777" w:rsidR="00060A3D" w:rsidRPr="009937C9" w:rsidRDefault="00060A3D" w:rsidP="00060A3D">
      <w:pPr>
        <w:numPr>
          <w:ilvl w:val="0"/>
          <w:numId w:val="102"/>
        </w:numPr>
        <w:suppressAutoHyphens/>
        <w:spacing w:before="60" w:after="60" w:line="276" w:lineRule="auto"/>
        <w:jc w:val="both"/>
        <w:rPr>
          <w:rFonts w:cs="Arial"/>
          <w:color w:val="000000" w:themeColor="text1"/>
          <w:spacing w:val="-3"/>
          <w:sz w:val="23"/>
          <w:szCs w:val="23"/>
        </w:rPr>
      </w:pPr>
      <w:r w:rsidRPr="009937C9">
        <w:rPr>
          <w:rFonts w:cs="Arial"/>
          <w:color w:val="000000" w:themeColor="text1"/>
          <w:spacing w:val="-3"/>
          <w:sz w:val="23"/>
          <w:szCs w:val="23"/>
        </w:rPr>
        <w:t>odrzucić wniosek o zmianę. Odrzucenie wniosku o zmianę powinno zawierać uzasadnienie.</w:t>
      </w:r>
    </w:p>
    <w:p w14:paraId="6696FD76" w14:textId="77777777" w:rsidR="00060A3D" w:rsidRPr="009937C9" w:rsidRDefault="00060A3D" w:rsidP="00060A3D">
      <w:pPr>
        <w:numPr>
          <w:ilvl w:val="0"/>
          <w:numId w:val="93"/>
        </w:numPr>
        <w:spacing w:before="60" w:after="60" w:line="276" w:lineRule="auto"/>
        <w:ind w:left="425" w:hanging="425"/>
        <w:jc w:val="both"/>
        <w:rPr>
          <w:rFonts w:eastAsiaTheme="minorHAnsi" w:cs="Arial"/>
          <w:sz w:val="23"/>
          <w:szCs w:val="23"/>
          <w:lang w:eastAsia="en-US"/>
        </w:rPr>
      </w:pPr>
      <w:r w:rsidRPr="009937C9">
        <w:rPr>
          <w:rFonts w:eastAsia="Calibri" w:cs="Arial"/>
          <w:sz w:val="23"/>
          <w:szCs w:val="23"/>
          <w:lang w:eastAsia="en-US"/>
        </w:rPr>
        <w:t>Z negocjacji treści zmiany umowy Strony sporządzają notatkę przedstawiającą przebieg negocjacji i jej ustalenia.</w:t>
      </w:r>
    </w:p>
    <w:p w14:paraId="49867813" w14:textId="77777777" w:rsidR="00060A3D" w:rsidRPr="009937C9" w:rsidRDefault="00060A3D" w:rsidP="00060A3D">
      <w:pPr>
        <w:spacing w:before="240" w:line="276" w:lineRule="auto"/>
        <w:jc w:val="center"/>
        <w:rPr>
          <w:rFonts w:eastAsiaTheme="minorHAnsi" w:cs="Arial"/>
          <w:b/>
          <w:color w:val="000000" w:themeColor="text1"/>
          <w:sz w:val="23"/>
          <w:szCs w:val="23"/>
        </w:rPr>
      </w:pPr>
      <w:r w:rsidRPr="009937C9">
        <w:rPr>
          <w:rFonts w:eastAsiaTheme="minorHAnsi" w:cs="Arial"/>
          <w:b/>
          <w:color w:val="000000" w:themeColor="text1"/>
          <w:sz w:val="23"/>
          <w:szCs w:val="23"/>
        </w:rPr>
        <w:t>§ 10</w:t>
      </w:r>
    </w:p>
    <w:p w14:paraId="46B9536F" w14:textId="77777777" w:rsidR="00060A3D" w:rsidRPr="009937C9" w:rsidRDefault="00060A3D" w:rsidP="00060A3D">
      <w:pPr>
        <w:spacing w:after="60" w:line="276" w:lineRule="auto"/>
        <w:jc w:val="center"/>
        <w:rPr>
          <w:rFonts w:eastAsiaTheme="minorHAnsi" w:cs="Arial"/>
          <w:b/>
          <w:color w:val="000000" w:themeColor="text1"/>
          <w:sz w:val="23"/>
          <w:szCs w:val="23"/>
        </w:rPr>
      </w:pPr>
      <w:r w:rsidRPr="009937C9">
        <w:rPr>
          <w:rFonts w:eastAsiaTheme="minorHAnsi" w:cs="Arial"/>
          <w:b/>
          <w:color w:val="000000" w:themeColor="text1"/>
          <w:sz w:val="23"/>
          <w:szCs w:val="23"/>
        </w:rPr>
        <w:t>Postanowienia ogólne</w:t>
      </w:r>
    </w:p>
    <w:p w14:paraId="4EC29DB1" w14:textId="77777777" w:rsidR="00060A3D" w:rsidRPr="009937C9" w:rsidRDefault="00060A3D" w:rsidP="00060A3D">
      <w:pPr>
        <w:numPr>
          <w:ilvl w:val="0"/>
          <w:numId w:val="85"/>
        </w:numPr>
        <w:spacing w:before="60" w:after="60" w:line="276" w:lineRule="auto"/>
        <w:ind w:left="425" w:hanging="425"/>
        <w:jc w:val="both"/>
        <w:rPr>
          <w:rFonts w:eastAsiaTheme="minorHAnsi" w:cs="Arial"/>
          <w:b/>
          <w:color w:val="000000" w:themeColor="text1"/>
          <w:sz w:val="23"/>
          <w:szCs w:val="23"/>
        </w:rPr>
      </w:pPr>
      <w:r w:rsidRPr="009937C9">
        <w:rPr>
          <w:rFonts w:eastAsiaTheme="minorHAnsi" w:cs="Arial"/>
          <w:color w:val="000000" w:themeColor="text1"/>
          <w:sz w:val="23"/>
          <w:szCs w:val="23"/>
        </w:rPr>
        <w:t>Strony zobowiązane są do zachowania poufności w sprawach związanych z realizacją przedmiotu niniejszej umowy.</w:t>
      </w:r>
    </w:p>
    <w:p w14:paraId="1B287D5F" w14:textId="5A720112" w:rsidR="00060A3D" w:rsidRPr="009937C9" w:rsidRDefault="00060A3D" w:rsidP="00060A3D">
      <w:pPr>
        <w:numPr>
          <w:ilvl w:val="0"/>
          <w:numId w:val="85"/>
        </w:numPr>
        <w:spacing w:before="60" w:after="60" w:line="276" w:lineRule="auto"/>
        <w:ind w:left="425" w:hanging="425"/>
        <w:jc w:val="both"/>
        <w:rPr>
          <w:rFonts w:eastAsiaTheme="minorHAnsi" w:cs="Arial"/>
          <w:color w:val="000000" w:themeColor="text1"/>
          <w:sz w:val="23"/>
          <w:szCs w:val="23"/>
        </w:rPr>
      </w:pPr>
      <w:r w:rsidRPr="009937C9">
        <w:rPr>
          <w:rFonts w:eastAsiaTheme="minorHAnsi" w:cs="Arial"/>
          <w:color w:val="000000" w:themeColor="text1"/>
          <w:sz w:val="23"/>
          <w:szCs w:val="23"/>
        </w:rPr>
        <w:t xml:space="preserve">Wykonawca, w trakcie realizacji umowy, a także po jej zakończeniu, zobowiązany jest </w:t>
      </w:r>
      <w:r w:rsidRPr="009937C9">
        <w:rPr>
          <w:rFonts w:eastAsiaTheme="minorHAnsi" w:cs="Arial"/>
          <w:color w:val="000000" w:themeColor="text1"/>
          <w:sz w:val="23"/>
          <w:szCs w:val="23"/>
        </w:rPr>
        <w:br/>
        <w:t>do zachowania informacji prawnie chronionych uzyskanych w trakcie realizacji umowy</w:t>
      </w:r>
      <w:r w:rsidR="0011086E">
        <w:rPr>
          <w:rFonts w:eastAsiaTheme="minorHAnsi" w:cs="Arial"/>
          <w:color w:val="000000" w:themeColor="text1"/>
          <w:sz w:val="23"/>
          <w:szCs w:val="23"/>
        </w:rPr>
        <w:t>.</w:t>
      </w:r>
    </w:p>
    <w:p w14:paraId="724E5C9E" w14:textId="77777777" w:rsidR="00060A3D" w:rsidRPr="009937C9" w:rsidRDefault="00060A3D" w:rsidP="00060A3D">
      <w:pPr>
        <w:numPr>
          <w:ilvl w:val="0"/>
          <w:numId w:val="85"/>
        </w:numPr>
        <w:spacing w:before="60" w:after="60" w:line="276" w:lineRule="auto"/>
        <w:ind w:left="425" w:hanging="425"/>
        <w:jc w:val="both"/>
        <w:rPr>
          <w:rFonts w:eastAsiaTheme="minorHAnsi" w:cs="Arial"/>
          <w:color w:val="000000" w:themeColor="text1"/>
          <w:sz w:val="23"/>
          <w:szCs w:val="23"/>
        </w:rPr>
      </w:pPr>
      <w:r w:rsidRPr="009937C9">
        <w:rPr>
          <w:rFonts w:eastAsiaTheme="minorHAnsi" w:cs="Arial"/>
          <w:color w:val="000000" w:themeColor="text1"/>
          <w:sz w:val="23"/>
          <w:szCs w:val="23"/>
        </w:rPr>
        <w:t>Wykonawca jest zobowiązany do stosowania się do obowiązujących na terenie jednostki przepisów w zakresie wejścia i wjazdu do jednostki oraz parkowania pojazdów.</w:t>
      </w:r>
    </w:p>
    <w:p w14:paraId="43440020" w14:textId="77777777" w:rsidR="00060A3D" w:rsidRPr="009937C9" w:rsidRDefault="00060A3D" w:rsidP="00060A3D">
      <w:pPr>
        <w:numPr>
          <w:ilvl w:val="0"/>
          <w:numId w:val="85"/>
        </w:numPr>
        <w:spacing w:before="60" w:after="60" w:line="276" w:lineRule="auto"/>
        <w:ind w:left="425" w:hanging="425"/>
        <w:jc w:val="both"/>
        <w:rPr>
          <w:rFonts w:eastAsiaTheme="minorHAnsi" w:cs="Arial"/>
          <w:b/>
          <w:color w:val="000000" w:themeColor="text1"/>
          <w:sz w:val="23"/>
          <w:szCs w:val="23"/>
        </w:rPr>
      </w:pPr>
      <w:r w:rsidRPr="009937C9">
        <w:rPr>
          <w:rFonts w:eastAsiaTheme="minorHAnsi" w:cs="Arial"/>
          <w:color w:val="000000" w:themeColor="text1"/>
          <w:sz w:val="23"/>
          <w:szCs w:val="23"/>
        </w:rPr>
        <w:t xml:space="preserve">Przedmiot </w:t>
      </w:r>
      <w:r w:rsidRPr="009937C9">
        <w:rPr>
          <w:rFonts w:eastAsiaTheme="minorHAnsi" w:cs="Arial"/>
          <w:color w:val="000000" w:themeColor="text1"/>
          <w:sz w:val="23"/>
          <w:szCs w:val="23"/>
          <w:lang w:eastAsia="en-US"/>
        </w:rPr>
        <w:t>umowy</w:t>
      </w:r>
      <w:r w:rsidRPr="009937C9">
        <w:rPr>
          <w:rFonts w:eastAsiaTheme="minorHAnsi" w:cs="Arial"/>
          <w:color w:val="000000" w:themeColor="text1"/>
          <w:sz w:val="23"/>
          <w:szCs w:val="23"/>
        </w:rPr>
        <w:t xml:space="preserve">, wszelkie informacje oraz materiały uzyskane w czasie i po jego realizacji nie mogą być wykorzystane do żadnego rodzaju materiałów promocyjnych </w:t>
      </w:r>
      <w:r w:rsidRPr="009937C9">
        <w:rPr>
          <w:rFonts w:eastAsiaTheme="minorHAnsi" w:cs="Arial"/>
          <w:color w:val="000000" w:themeColor="text1"/>
          <w:sz w:val="23"/>
          <w:szCs w:val="23"/>
        </w:rPr>
        <w:lastRenderedPageBreak/>
        <w:t>i czynności z tym związanych, w szczególności prezentacji w środkach masowego przekazu, filmach, ulotkach, folderach, itp.</w:t>
      </w:r>
    </w:p>
    <w:p w14:paraId="22C5A6AA" w14:textId="77777777" w:rsidR="00060A3D" w:rsidRPr="009937C9" w:rsidRDefault="00060A3D" w:rsidP="00060A3D">
      <w:pPr>
        <w:numPr>
          <w:ilvl w:val="0"/>
          <w:numId w:val="85"/>
        </w:numPr>
        <w:spacing w:before="60" w:after="60" w:line="276" w:lineRule="auto"/>
        <w:ind w:left="425" w:hanging="425"/>
        <w:jc w:val="both"/>
        <w:rPr>
          <w:rFonts w:eastAsiaTheme="minorHAnsi" w:cs="Arial"/>
          <w:color w:val="000000" w:themeColor="text1"/>
          <w:sz w:val="23"/>
          <w:szCs w:val="23"/>
        </w:rPr>
      </w:pPr>
      <w:r w:rsidRPr="009937C9">
        <w:rPr>
          <w:rFonts w:eastAsiaTheme="minorHAnsi" w:cs="Arial"/>
          <w:color w:val="000000" w:themeColor="text1"/>
          <w:sz w:val="23"/>
          <w:szCs w:val="23"/>
        </w:rPr>
        <w:t>Wykonawca nie może dokonać cesji żadnych praw i roszczeń lub przeniesienia obowiązków wynikających z umowy na rzecz osoby trzeciej bez uprzedniej pisemnej zgody Zamawiającego.</w:t>
      </w:r>
    </w:p>
    <w:p w14:paraId="139795D6" w14:textId="77777777" w:rsidR="00060A3D" w:rsidRPr="009937C9" w:rsidRDefault="00060A3D" w:rsidP="00060A3D">
      <w:pPr>
        <w:numPr>
          <w:ilvl w:val="0"/>
          <w:numId w:val="85"/>
        </w:numPr>
        <w:spacing w:before="60" w:after="60" w:line="276" w:lineRule="auto"/>
        <w:ind w:left="425" w:hanging="425"/>
        <w:jc w:val="both"/>
        <w:rPr>
          <w:rFonts w:eastAsiaTheme="minorHAnsi" w:cs="Arial"/>
          <w:color w:val="000000" w:themeColor="text1"/>
          <w:sz w:val="23"/>
          <w:szCs w:val="23"/>
        </w:rPr>
      </w:pPr>
      <w:r w:rsidRPr="009937C9">
        <w:rPr>
          <w:rFonts w:eastAsiaTheme="minorHAnsi" w:cs="Arial"/>
          <w:color w:val="000000" w:themeColor="text1"/>
          <w:sz w:val="23"/>
          <w:szCs w:val="23"/>
        </w:rPr>
        <w:t>Wykonawca ma obowiązek poinformowania Zamawiającego o zamiarze realizacji przedmiotu umowy na terenie obiektu wojskowego przez cudzoziemców. Do czasu uzyskania zgody od Zamawiającego, cudzoziemiec nie może wykonywać jakichkolwiek czynności związanych z realizacją niniejszej umowy na terenie obiektu wojskowego.</w:t>
      </w:r>
    </w:p>
    <w:p w14:paraId="395BF08F" w14:textId="77777777" w:rsidR="00060A3D" w:rsidRPr="009937C9" w:rsidRDefault="00060A3D" w:rsidP="00060A3D">
      <w:pPr>
        <w:numPr>
          <w:ilvl w:val="0"/>
          <w:numId w:val="85"/>
        </w:numPr>
        <w:spacing w:before="60" w:after="60" w:line="276" w:lineRule="auto"/>
        <w:ind w:left="425" w:hanging="425"/>
        <w:jc w:val="both"/>
        <w:rPr>
          <w:rFonts w:eastAsiaTheme="minorHAnsi" w:cs="Arial"/>
          <w:color w:val="000000" w:themeColor="text1"/>
          <w:sz w:val="23"/>
          <w:szCs w:val="23"/>
        </w:rPr>
      </w:pPr>
      <w:r w:rsidRPr="009937C9">
        <w:rPr>
          <w:rFonts w:eastAsiaTheme="minorHAnsi" w:cs="Arial"/>
          <w:color w:val="000000" w:themeColor="text1"/>
          <w:sz w:val="23"/>
          <w:szCs w:val="23"/>
        </w:rPr>
        <w:t>W sprawach nie uregulowanych niniejszą umową zastosowanie mają przepisy kodeksu cywilnego, ustawy „Prawa zamówień publicznych” oraz przepisy Prawa telekomunikacyjnego, wraz z aktami wykonawczymi do tych ustaw.</w:t>
      </w:r>
    </w:p>
    <w:p w14:paraId="1728722C" w14:textId="77777777" w:rsidR="00060A3D" w:rsidRPr="009937C9" w:rsidRDefault="00060A3D" w:rsidP="00060A3D">
      <w:pPr>
        <w:numPr>
          <w:ilvl w:val="0"/>
          <w:numId w:val="85"/>
        </w:numPr>
        <w:spacing w:before="60" w:after="60" w:line="276" w:lineRule="auto"/>
        <w:ind w:left="425" w:hanging="425"/>
        <w:jc w:val="both"/>
        <w:rPr>
          <w:rFonts w:eastAsiaTheme="minorHAnsi" w:cs="Arial"/>
          <w:color w:val="000000" w:themeColor="text1"/>
          <w:sz w:val="23"/>
          <w:szCs w:val="23"/>
        </w:rPr>
      </w:pPr>
      <w:r w:rsidRPr="009937C9">
        <w:rPr>
          <w:rFonts w:eastAsiaTheme="minorHAnsi" w:cs="Arial"/>
          <w:color w:val="000000" w:themeColor="text1"/>
          <w:sz w:val="23"/>
          <w:szCs w:val="23"/>
        </w:rPr>
        <w:t>Strony dążyć będą do polubownego rozstrzygnięcia spraw spornych.</w:t>
      </w:r>
    </w:p>
    <w:p w14:paraId="05B0BBC2" w14:textId="77777777" w:rsidR="00060A3D" w:rsidRPr="009937C9" w:rsidRDefault="00060A3D" w:rsidP="00060A3D">
      <w:pPr>
        <w:numPr>
          <w:ilvl w:val="0"/>
          <w:numId w:val="85"/>
        </w:numPr>
        <w:spacing w:before="60" w:after="60" w:line="276" w:lineRule="auto"/>
        <w:ind w:left="425" w:hanging="425"/>
        <w:jc w:val="both"/>
        <w:rPr>
          <w:rFonts w:eastAsiaTheme="minorHAnsi" w:cs="Arial"/>
          <w:color w:val="000000" w:themeColor="text1"/>
          <w:sz w:val="23"/>
          <w:szCs w:val="23"/>
        </w:rPr>
      </w:pPr>
      <w:r w:rsidRPr="009937C9">
        <w:rPr>
          <w:rFonts w:eastAsiaTheme="minorHAnsi" w:cs="Arial"/>
          <w:color w:val="000000" w:themeColor="text1"/>
          <w:sz w:val="23"/>
          <w:szCs w:val="23"/>
        </w:rPr>
        <w:t>Ewentualne spory mogące wyniknąć na tle niniejszej umowy rozstrzygać będzie sąd</w:t>
      </w:r>
      <w:r>
        <w:rPr>
          <w:rFonts w:eastAsiaTheme="minorHAnsi" w:cs="Arial"/>
          <w:color w:val="000000" w:themeColor="text1"/>
          <w:sz w:val="23"/>
          <w:szCs w:val="23"/>
        </w:rPr>
        <w:t xml:space="preserve"> </w:t>
      </w:r>
      <w:r w:rsidRPr="009937C9">
        <w:rPr>
          <w:rFonts w:eastAsiaTheme="minorHAnsi" w:cs="Arial"/>
          <w:color w:val="000000" w:themeColor="text1"/>
          <w:sz w:val="23"/>
          <w:szCs w:val="23"/>
        </w:rPr>
        <w:t>właściwy dla siedziby Zamawiającego.</w:t>
      </w:r>
    </w:p>
    <w:p w14:paraId="681FB6AC" w14:textId="77777777" w:rsidR="00060A3D" w:rsidRPr="009937C9" w:rsidRDefault="00060A3D" w:rsidP="00060A3D">
      <w:pPr>
        <w:numPr>
          <w:ilvl w:val="0"/>
          <w:numId w:val="85"/>
        </w:numPr>
        <w:spacing w:before="60" w:after="60" w:line="276" w:lineRule="auto"/>
        <w:ind w:left="425" w:hanging="425"/>
        <w:jc w:val="both"/>
        <w:rPr>
          <w:rFonts w:eastAsiaTheme="minorHAnsi" w:cs="Arial"/>
          <w:color w:val="000000" w:themeColor="text1"/>
          <w:sz w:val="23"/>
          <w:szCs w:val="23"/>
        </w:rPr>
      </w:pPr>
      <w:r w:rsidRPr="009937C9">
        <w:rPr>
          <w:rFonts w:eastAsiaTheme="minorHAnsi" w:cs="Arial"/>
          <w:color w:val="000000" w:themeColor="text1"/>
          <w:sz w:val="23"/>
          <w:szCs w:val="23"/>
        </w:rPr>
        <w:t>Niniejsza umowa zostanie zawarta w dniu podpisania jej przez upoważnionych przedstawicieli Stron.</w:t>
      </w:r>
    </w:p>
    <w:p w14:paraId="23AFE357" w14:textId="77777777" w:rsidR="00060A3D" w:rsidRPr="009937C9" w:rsidRDefault="00060A3D" w:rsidP="00060A3D">
      <w:pPr>
        <w:numPr>
          <w:ilvl w:val="0"/>
          <w:numId w:val="85"/>
        </w:numPr>
        <w:spacing w:before="60" w:after="60" w:line="276" w:lineRule="auto"/>
        <w:ind w:left="425" w:hanging="425"/>
        <w:jc w:val="both"/>
        <w:rPr>
          <w:rFonts w:eastAsiaTheme="minorHAnsi" w:cs="Arial"/>
          <w:color w:val="000000" w:themeColor="text1"/>
          <w:sz w:val="23"/>
          <w:szCs w:val="23"/>
        </w:rPr>
      </w:pPr>
      <w:r w:rsidRPr="009937C9">
        <w:rPr>
          <w:rFonts w:eastAsiaTheme="minorHAnsi" w:cs="Arial"/>
          <w:color w:val="000000" w:themeColor="text1"/>
          <w:sz w:val="23"/>
          <w:szCs w:val="23"/>
        </w:rPr>
        <w:t>Załączniki stanowią integralną część umowy.</w:t>
      </w:r>
    </w:p>
    <w:bookmarkEnd w:id="6"/>
    <w:p w14:paraId="2DB147F0" w14:textId="77777777" w:rsidR="00060A3D" w:rsidRDefault="00060A3D" w:rsidP="00060A3D">
      <w:pPr>
        <w:spacing w:after="120" w:line="264" w:lineRule="auto"/>
        <w:rPr>
          <w:rFonts w:cs="Arial"/>
          <w:b/>
          <w:sz w:val="23"/>
          <w:szCs w:val="23"/>
        </w:rPr>
      </w:pPr>
    </w:p>
    <w:p w14:paraId="05219909" w14:textId="77777777" w:rsidR="00060A3D" w:rsidRDefault="00060A3D" w:rsidP="00060A3D">
      <w:pPr>
        <w:rPr>
          <w:rFonts w:cs="Arial"/>
          <w:b/>
          <w:sz w:val="23"/>
          <w:szCs w:val="23"/>
        </w:rPr>
      </w:pPr>
      <w:r>
        <w:rPr>
          <w:rFonts w:cs="Arial"/>
          <w:b/>
          <w:sz w:val="23"/>
          <w:szCs w:val="23"/>
        </w:rPr>
        <w:br w:type="page"/>
      </w:r>
    </w:p>
    <w:p w14:paraId="74F88F63" w14:textId="77777777" w:rsidR="00060A3D" w:rsidRPr="0030332B" w:rsidRDefault="00060A3D" w:rsidP="00060A3D">
      <w:pPr>
        <w:spacing w:after="120" w:line="264" w:lineRule="auto"/>
        <w:rPr>
          <w:rFonts w:cs="Arial"/>
          <w:b/>
          <w:sz w:val="23"/>
          <w:szCs w:val="23"/>
        </w:rPr>
      </w:pPr>
      <w:r w:rsidRPr="0030332B">
        <w:rPr>
          <w:rFonts w:cs="Arial"/>
          <w:b/>
          <w:sz w:val="23"/>
          <w:szCs w:val="23"/>
        </w:rPr>
        <w:lastRenderedPageBreak/>
        <w:t>ZAŁĄCZNIKI:</w:t>
      </w:r>
    </w:p>
    <w:p w14:paraId="7EA1ADBD" w14:textId="77777777" w:rsidR="00060A3D" w:rsidRPr="0030332B" w:rsidRDefault="00060A3D" w:rsidP="00060A3D">
      <w:pPr>
        <w:spacing w:after="120" w:line="264" w:lineRule="auto"/>
        <w:jc w:val="both"/>
        <w:rPr>
          <w:rFonts w:cs="Arial"/>
          <w:sz w:val="23"/>
          <w:szCs w:val="23"/>
        </w:rPr>
      </w:pPr>
      <w:r w:rsidRPr="0030332B">
        <w:rPr>
          <w:rFonts w:cs="Arial"/>
          <w:sz w:val="23"/>
          <w:szCs w:val="23"/>
        </w:rPr>
        <w:t>Załącznik nr 1 – Opis przedmiotu zamówienia</w:t>
      </w:r>
      <w:r>
        <w:rPr>
          <w:rFonts w:cs="Arial"/>
          <w:sz w:val="23"/>
          <w:szCs w:val="23"/>
        </w:rPr>
        <w:t xml:space="preserve"> – tożsamy z załącznikiem nr 1 do SWZ</w:t>
      </w:r>
      <w:r w:rsidRPr="0030332B">
        <w:rPr>
          <w:rFonts w:cs="Arial"/>
          <w:sz w:val="23"/>
          <w:szCs w:val="23"/>
        </w:rPr>
        <w:t>;</w:t>
      </w:r>
    </w:p>
    <w:p w14:paraId="1B9337B4" w14:textId="77777777" w:rsidR="00060A3D" w:rsidRPr="0030332B" w:rsidRDefault="00060A3D" w:rsidP="00060A3D">
      <w:pPr>
        <w:spacing w:after="120" w:line="264" w:lineRule="auto"/>
        <w:ind w:left="1701" w:hanging="1701"/>
        <w:jc w:val="both"/>
        <w:rPr>
          <w:rFonts w:cs="Arial"/>
          <w:sz w:val="23"/>
          <w:szCs w:val="23"/>
        </w:rPr>
      </w:pPr>
      <w:r w:rsidRPr="0030332B">
        <w:rPr>
          <w:rFonts w:cs="Arial"/>
          <w:sz w:val="23"/>
          <w:szCs w:val="23"/>
        </w:rPr>
        <w:t>Załącznik nr 2 – Cennik świadczenia usługi</w:t>
      </w:r>
      <w:r>
        <w:rPr>
          <w:rFonts w:cs="Arial"/>
          <w:sz w:val="23"/>
          <w:szCs w:val="23"/>
        </w:rPr>
        <w:t xml:space="preserve"> – zostanie załączony na etapie podpisywania umowy</w:t>
      </w:r>
      <w:r w:rsidRPr="0030332B">
        <w:rPr>
          <w:rFonts w:cs="Arial"/>
          <w:sz w:val="23"/>
          <w:szCs w:val="23"/>
        </w:rPr>
        <w:t>;</w:t>
      </w:r>
    </w:p>
    <w:p w14:paraId="79CCBA98" w14:textId="77777777" w:rsidR="00060A3D" w:rsidRPr="0030332B" w:rsidRDefault="00060A3D" w:rsidP="00060A3D">
      <w:pPr>
        <w:spacing w:after="120" w:line="264" w:lineRule="auto"/>
        <w:ind w:left="1701" w:hanging="1701"/>
        <w:jc w:val="both"/>
        <w:rPr>
          <w:rFonts w:cs="Arial"/>
          <w:sz w:val="23"/>
          <w:szCs w:val="23"/>
        </w:rPr>
      </w:pPr>
      <w:r w:rsidRPr="0030332B">
        <w:rPr>
          <w:rFonts w:cs="Arial"/>
          <w:sz w:val="23"/>
          <w:szCs w:val="23"/>
        </w:rPr>
        <w:t>Załącznik nr 3 – Pełnomocnictwo/KRS</w:t>
      </w:r>
      <w:r>
        <w:rPr>
          <w:rFonts w:cs="Arial"/>
          <w:sz w:val="23"/>
          <w:szCs w:val="23"/>
        </w:rPr>
        <w:t xml:space="preserve"> –</w:t>
      </w:r>
      <w:r w:rsidRPr="001733EE">
        <w:rPr>
          <w:rFonts w:cs="Arial"/>
          <w:sz w:val="23"/>
          <w:szCs w:val="23"/>
        </w:rPr>
        <w:t xml:space="preserve"> </w:t>
      </w:r>
      <w:r>
        <w:rPr>
          <w:rFonts w:cs="Arial"/>
          <w:sz w:val="23"/>
          <w:szCs w:val="23"/>
        </w:rPr>
        <w:t>zostanie załączony na etapie podpisywania umowy</w:t>
      </w:r>
      <w:r w:rsidRPr="0030332B">
        <w:rPr>
          <w:rFonts w:cs="Arial"/>
          <w:sz w:val="23"/>
          <w:szCs w:val="23"/>
        </w:rPr>
        <w:t>.</w:t>
      </w:r>
    </w:p>
    <w:p w14:paraId="3E1F60FD" w14:textId="77777777" w:rsidR="00060A3D" w:rsidRPr="004C6A63" w:rsidRDefault="00060A3D" w:rsidP="00060A3D">
      <w:pPr>
        <w:spacing w:line="264" w:lineRule="auto"/>
        <w:rPr>
          <w:rFonts w:cs="Arial"/>
          <w:sz w:val="22"/>
          <w:szCs w:val="22"/>
        </w:rPr>
      </w:pPr>
    </w:p>
    <w:p w14:paraId="54D8A8D8" w14:textId="77777777" w:rsidR="00060A3D" w:rsidRPr="004C6A63" w:rsidRDefault="00060A3D" w:rsidP="00060A3D">
      <w:pPr>
        <w:rPr>
          <w:rFonts w:cs="Arial"/>
          <w:sz w:val="22"/>
          <w:szCs w:val="22"/>
        </w:rPr>
      </w:pPr>
    </w:p>
    <w:p w14:paraId="16D245A1" w14:textId="77777777" w:rsidR="00060A3D" w:rsidRPr="004C6A63" w:rsidRDefault="00060A3D" w:rsidP="00060A3D">
      <w:pPr>
        <w:rPr>
          <w:rFonts w:cs="Arial"/>
          <w:sz w:val="22"/>
          <w:szCs w:val="22"/>
        </w:rPr>
      </w:pPr>
    </w:p>
    <w:p w14:paraId="1BC5FF31" w14:textId="77777777" w:rsidR="00060A3D" w:rsidRPr="004C6A63" w:rsidRDefault="00060A3D" w:rsidP="00060A3D">
      <w:pPr>
        <w:rPr>
          <w:rFonts w:cs="Arial"/>
          <w:sz w:val="22"/>
          <w:szCs w:val="22"/>
        </w:rPr>
      </w:pPr>
    </w:p>
    <w:p w14:paraId="15DBBC24" w14:textId="77777777" w:rsidR="00060A3D" w:rsidRPr="0072007D" w:rsidRDefault="00060A3D" w:rsidP="00060A3D">
      <w:pPr>
        <w:tabs>
          <w:tab w:val="left" w:pos="567"/>
        </w:tabs>
        <w:ind w:left="426" w:hanging="426"/>
        <w:jc w:val="center"/>
        <w:rPr>
          <w:rFonts w:cs="Arial"/>
          <w:b/>
          <w:bCs/>
          <w:sz w:val="23"/>
          <w:szCs w:val="23"/>
        </w:rPr>
      </w:pPr>
      <w:r w:rsidRPr="0072007D">
        <w:rPr>
          <w:rFonts w:cs="Arial"/>
          <w:b/>
          <w:bCs/>
          <w:sz w:val="23"/>
          <w:szCs w:val="23"/>
        </w:rPr>
        <w:t>WYKONAWCA</w:t>
      </w:r>
      <w:r w:rsidRPr="0072007D">
        <w:rPr>
          <w:rFonts w:cs="Arial"/>
          <w:b/>
          <w:sz w:val="23"/>
          <w:szCs w:val="23"/>
        </w:rPr>
        <w:tab/>
      </w:r>
      <w:r w:rsidRPr="0072007D">
        <w:rPr>
          <w:rFonts w:cs="Arial"/>
          <w:b/>
          <w:sz w:val="23"/>
          <w:szCs w:val="23"/>
        </w:rPr>
        <w:tab/>
      </w:r>
      <w:r w:rsidRPr="0072007D">
        <w:rPr>
          <w:rFonts w:cs="Arial"/>
          <w:b/>
          <w:sz w:val="23"/>
          <w:szCs w:val="23"/>
        </w:rPr>
        <w:tab/>
      </w:r>
      <w:r w:rsidRPr="0072007D">
        <w:rPr>
          <w:rFonts w:cs="Arial"/>
          <w:b/>
          <w:sz w:val="23"/>
          <w:szCs w:val="23"/>
        </w:rPr>
        <w:tab/>
      </w:r>
      <w:r w:rsidRPr="0072007D">
        <w:rPr>
          <w:rFonts w:cs="Arial"/>
          <w:b/>
          <w:bCs/>
          <w:sz w:val="23"/>
          <w:szCs w:val="23"/>
        </w:rPr>
        <w:t xml:space="preserve">                 ZAMAWIAJĄCY</w:t>
      </w:r>
    </w:p>
    <w:p w14:paraId="29CD738B" w14:textId="77777777" w:rsidR="00060A3D" w:rsidRPr="0072007D" w:rsidRDefault="00060A3D" w:rsidP="00060A3D">
      <w:pPr>
        <w:tabs>
          <w:tab w:val="left" w:pos="567"/>
        </w:tabs>
        <w:ind w:left="426" w:hanging="426"/>
        <w:jc w:val="both"/>
        <w:rPr>
          <w:rFonts w:cs="Arial"/>
          <w:b/>
          <w:sz w:val="23"/>
          <w:szCs w:val="23"/>
        </w:rPr>
      </w:pPr>
    </w:p>
    <w:p w14:paraId="49D65364" w14:textId="77777777" w:rsidR="00060A3D" w:rsidRPr="0072007D" w:rsidRDefault="00060A3D" w:rsidP="00060A3D">
      <w:pPr>
        <w:tabs>
          <w:tab w:val="left" w:pos="567"/>
        </w:tabs>
        <w:ind w:left="426" w:hanging="426"/>
        <w:jc w:val="both"/>
        <w:rPr>
          <w:rFonts w:cs="Arial"/>
          <w:b/>
          <w:sz w:val="23"/>
          <w:szCs w:val="23"/>
        </w:rPr>
      </w:pPr>
    </w:p>
    <w:p w14:paraId="3E4A1080" w14:textId="77777777" w:rsidR="00060A3D" w:rsidRPr="0072007D" w:rsidRDefault="00060A3D" w:rsidP="00060A3D">
      <w:pPr>
        <w:tabs>
          <w:tab w:val="left" w:pos="567"/>
        </w:tabs>
        <w:ind w:left="426" w:hanging="426"/>
        <w:jc w:val="both"/>
        <w:rPr>
          <w:rFonts w:cs="Arial"/>
          <w:b/>
          <w:sz w:val="23"/>
          <w:szCs w:val="23"/>
        </w:rPr>
      </w:pPr>
    </w:p>
    <w:p w14:paraId="5CC299C1" w14:textId="77777777" w:rsidR="00060A3D" w:rsidRPr="0072007D" w:rsidRDefault="00060A3D" w:rsidP="00060A3D">
      <w:pPr>
        <w:tabs>
          <w:tab w:val="left" w:pos="567"/>
        </w:tabs>
        <w:jc w:val="both"/>
        <w:rPr>
          <w:rFonts w:cs="Arial"/>
          <w:b/>
          <w:sz w:val="23"/>
          <w:szCs w:val="23"/>
        </w:rPr>
      </w:pPr>
    </w:p>
    <w:p w14:paraId="30915901" w14:textId="77777777" w:rsidR="00060A3D" w:rsidRPr="0072007D" w:rsidRDefault="00060A3D" w:rsidP="00060A3D">
      <w:pPr>
        <w:tabs>
          <w:tab w:val="left" w:pos="567"/>
        </w:tabs>
        <w:ind w:left="426" w:hanging="426"/>
        <w:jc w:val="both"/>
        <w:rPr>
          <w:rFonts w:cs="Arial"/>
          <w:b/>
          <w:sz w:val="23"/>
          <w:szCs w:val="23"/>
        </w:rPr>
      </w:pPr>
    </w:p>
    <w:p w14:paraId="531057AD" w14:textId="77777777" w:rsidR="00060A3D" w:rsidRPr="0072007D" w:rsidRDefault="00060A3D" w:rsidP="00060A3D">
      <w:pPr>
        <w:tabs>
          <w:tab w:val="left" w:pos="567"/>
        </w:tabs>
        <w:ind w:left="426" w:hanging="426"/>
        <w:jc w:val="both"/>
        <w:rPr>
          <w:rFonts w:cs="Arial"/>
          <w:b/>
          <w:sz w:val="23"/>
          <w:szCs w:val="23"/>
        </w:rPr>
      </w:pPr>
    </w:p>
    <w:tbl>
      <w:tblPr>
        <w:tblStyle w:val="Tabela-Siatka181"/>
        <w:tblpPr w:leftFromText="141" w:rightFromText="141" w:vertAnchor="text" w:horzAnchor="margin" w:tblpY="193"/>
        <w:tblW w:w="8184"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92"/>
        <w:gridCol w:w="4092"/>
      </w:tblGrid>
      <w:tr w:rsidR="00060A3D" w:rsidRPr="0072007D" w14:paraId="4EC1DC4E" w14:textId="77777777" w:rsidTr="00BA3354">
        <w:trPr>
          <w:trHeight w:val="534"/>
        </w:trPr>
        <w:tc>
          <w:tcPr>
            <w:tcW w:w="4092" w:type="dxa"/>
            <w:vAlign w:val="bottom"/>
          </w:tcPr>
          <w:p w14:paraId="3500594C" w14:textId="77777777" w:rsidR="00060A3D" w:rsidRPr="0072007D" w:rsidRDefault="00060A3D" w:rsidP="00BA3354">
            <w:pPr>
              <w:rPr>
                <w:b/>
                <w:bCs/>
                <w:sz w:val="23"/>
                <w:szCs w:val="23"/>
              </w:rPr>
            </w:pPr>
          </w:p>
        </w:tc>
        <w:tc>
          <w:tcPr>
            <w:tcW w:w="4092" w:type="dxa"/>
            <w:vAlign w:val="bottom"/>
            <w:hideMark/>
          </w:tcPr>
          <w:p w14:paraId="696E7D17" w14:textId="77777777" w:rsidR="00060A3D" w:rsidRPr="0072007D" w:rsidRDefault="00060A3D" w:rsidP="00BA3354">
            <w:pPr>
              <w:jc w:val="right"/>
              <w:rPr>
                <w:b/>
                <w:bCs/>
                <w:sz w:val="23"/>
                <w:szCs w:val="23"/>
              </w:rPr>
            </w:pPr>
            <w:r w:rsidRPr="0072007D">
              <w:rPr>
                <w:b/>
                <w:bCs/>
                <w:sz w:val="23"/>
                <w:szCs w:val="23"/>
              </w:rPr>
              <w:t>UZGODNIONO:</w:t>
            </w:r>
          </w:p>
        </w:tc>
      </w:tr>
      <w:tr w:rsidR="00060A3D" w:rsidRPr="0072007D" w14:paraId="1F565F7F" w14:textId="77777777" w:rsidTr="00BA3354">
        <w:trPr>
          <w:trHeight w:val="534"/>
        </w:trPr>
        <w:tc>
          <w:tcPr>
            <w:tcW w:w="4092" w:type="dxa"/>
            <w:vAlign w:val="bottom"/>
          </w:tcPr>
          <w:p w14:paraId="7E2D8D53" w14:textId="77777777" w:rsidR="00060A3D" w:rsidRPr="0072007D" w:rsidRDefault="00060A3D" w:rsidP="00BA3354">
            <w:pPr>
              <w:rPr>
                <w:b/>
                <w:bCs/>
                <w:sz w:val="23"/>
                <w:szCs w:val="23"/>
              </w:rPr>
            </w:pPr>
          </w:p>
        </w:tc>
        <w:tc>
          <w:tcPr>
            <w:tcW w:w="4092" w:type="dxa"/>
            <w:vAlign w:val="bottom"/>
          </w:tcPr>
          <w:p w14:paraId="3493A60F" w14:textId="77777777" w:rsidR="00060A3D" w:rsidRPr="0072007D" w:rsidRDefault="00060A3D" w:rsidP="00BA3354">
            <w:pPr>
              <w:jc w:val="right"/>
              <w:rPr>
                <w:b/>
                <w:bCs/>
                <w:sz w:val="23"/>
                <w:szCs w:val="23"/>
              </w:rPr>
            </w:pPr>
          </w:p>
        </w:tc>
      </w:tr>
    </w:tbl>
    <w:p w14:paraId="4F9A6101" w14:textId="77777777" w:rsidR="00060A3D" w:rsidRPr="0072007D" w:rsidRDefault="00060A3D" w:rsidP="00060A3D">
      <w:pPr>
        <w:tabs>
          <w:tab w:val="left" w:pos="567"/>
        </w:tabs>
        <w:ind w:left="426" w:hanging="426"/>
        <w:jc w:val="both"/>
        <w:rPr>
          <w:rFonts w:cs="Arial"/>
          <w:b/>
          <w:sz w:val="23"/>
          <w:szCs w:val="23"/>
        </w:rPr>
      </w:pPr>
    </w:p>
    <w:p w14:paraId="70884358" w14:textId="77777777" w:rsidR="00060A3D" w:rsidRPr="0072007D" w:rsidRDefault="00060A3D" w:rsidP="00060A3D">
      <w:pPr>
        <w:tabs>
          <w:tab w:val="left" w:pos="567"/>
        </w:tabs>
        <w:ind w:left="426" w:hanging="426"/>
        <w:jc w:val="both"/>
        <w:rPr>
          <w:rFonts w:cs="Arial"/>
          <w:b/>
          <w:sz w:val="23"/>
          <w:szCs w:val="23"/>
        </w:rPr>
      </w:pPr>
    </w:p>
    <w:p w14:paraId="368C7AF5" w14:textId="77777777" w:rsidR="00060A3D" w:rsidRPr="0072007D" w:rsidRDefault="00060A3D" w:rsidP="00060A3D">
      <w:pPr>
        <w:tabs>
          <w:tab w:val="left" w:pos="567"/>
        </w:tabs>
        <w:ind w:left="426" w:hanging="426"/>
        <w:jc w:val="both"/>
        <w:rPr>
          <w:rFonts w:cs="Arial"/>
          <w:b/>
          <w:sz w:val="23"/>
          <w:szCs w:val="23"/>
        </w:rPr>
      </w:pPr>
    </w:p>
    <w:p w14:paraId="4655E9BC" w14:textId="77777777" w:rsidR="00060A3D" w:rsidRPr="00326DD6" w:rsidRDefault="00060A3D" w:rsidP="00060A3D">
      <w:pPr>
        <w:tabs>
          <w:tab w:val="left" w:pos="567"/>
        </w:tabs>
        <w:ind w:left="426" w:hanging="426"/>
        <w:jc w:val="both"/>
        <w:rPr>
          <w:rFonts w:cs="Arial"/>
          <w:b/>
          <w:sz w:val="22"/>
          <w:szCs w:val="22"/>
        </w:rPr>
      </w:pPr>
    </w:p>
    <w:p w14:paraId="68F4BE3E" w14:textId="77777777" w:rsidR="00060A3D" w:rsidRPr="00326DD6" w:rsidRDefault="00060A3D" w:rsidP="00060A3D">
      <w:pPr>
        <w:widowControl w:val="0"/>
        <w:autoSpaceDE w:val="0"/>
        <w:autoSpaceDN w:val="0"/>
        <w:adjustRightInd w:val="0"/>
        <w:ind w:right="6"/>
        <w:jc w:val="right"/>
        <w:rPr>
          <w:rFonts w:cs="Arial"/>
          <w:b/>
          <w:bCs/>
          <w:sz w:val="22"/>
          <w:szCs w:val="22"/>
        </w:rPr>
      </w:pPr>
    </w:p>
    <w:p w14:paraId="10332E69" w14:textId="77777777" w:rsidR="00060A3D" w:rsidRPr="00326DD6" w:rsidRDefault="00060A3D" w:rsidP="00060A3D">
      <w:pPr>
        <w:widowControl w:val="0"/>
        <w:autoSpaceDE w:val="0"/>
        <w:autoSpaceDN w:val="0"/>
        <w:adjustRightInd w:val="0"/>
        <w:ind w:right="6"/>
        <w:jc w:val="right"/>
        <w:rPr>
          <w:rFonts w:cs="Arial"/>
        </w:rPr>
      </w:pPr>
    </w:p>
    <w:p w14:paraId="16883C7A" w14:textId="77777777" w:rsidR="00060A3D" w:rsidRDefault="00060A3D" w:rsidP="00060A3D">
      <w:pPr>
        <w:widowControl w:val="0"/>
        <w:autoSpaceDE w:val="0"/>
        <w:autoSpaceDN w:val="0"/>
        <w:adjustRightInd w:val="0"/>
        <w:ind w:right="6"/>
        <w:jc w:val="right"/>
        <w:rPr>
          <w:rFonts w:cs="Arial"/>
        </w:rPr>
      </w:pPr>
    </w:p>
    <w:p w14:paraId="0384CEFE" w14:textId="77777777" w:rsidR="00060A3D" w:rsidRDefault="00060A3D" w:rsidP="00060A3D">
      <w:pPr>
        <w:widowControl w:val="0"/>
        <w:autoSpaceDE w:val="0"/>
        <w:autoSpaceDN w:val="0"/>
        <w:adjustRightInd w:val="0"/>
        <w:ind w:right="6"/>
        <w:jc w:val="right"/>
        <w:rPr>
          <w:rFonts w:cs="Arial"/>
        </w:rPr>
      </w:pPr>
    </w:p>
    <w:p w14:paraId="1905A25E" w14:textId="77777777" w:rsidR="00060A3D" w:rsidRDefault="00060A3D" w:rsidP="00060A3D">
      <w:pPr>
        <w:widowControl w:val="0"/>
        <w:autoSpaceDE w:val="0"/>
        <w:autoSpaceDN w:val="0"/>
        <w:adjustRightInd w:val="0"/>
        <w:ind w:right="6"/>
        <w:jc w:val="right"/>
        <w:rPr>
          <w:rFonts w:cs="Arial"/>
        </w:rPr>
      </w:pPr>
    </w:p>
    <w:p w14:paraId="6103D3E1" w14:textId="77777777" w:rsidR="00060A3D" w:rsidRPr="00326DD6" w:rsidRDefault="00060A3D" w:rsidP="00060A3D">
      <w:pPr>
        <w:widowControl w:val="0"/>
        <w:autoSpaceDE w:val="0"/>
        <w:autoSpaceDN w:val="0"/>
        <w:adjustRightInd w:val="0"/>
        <w:ind w:right="6"/>
        <w:rPr>
          <w:rFonts w:cs="Arial"/>
        </w:rPr>
      </w:pPr>
    </w:p>
    <w:p w14:paraId="6AE459FE" w14:textId="77777777" w:rsidR="00060A3D" w:rsidRPr="00326DD6" w:rsidRDefault="00060A3D" w:rsidP="00060A3D">
      <w:pPr>
        <w:widowControl w:val="0"/>
        <w:autoSpaceDE w:val="0"/>
        <w:autoSpaceDN w:val="0"/>
        <w:adjustRightInd w:val="0"/>
        <w:ind w:right="6"/>
        <w:jc w:val="center"/>
        <w:rPr>
          <w:rFonts w:cs="Arial"/>
          <w:b/>
          <w:bCs/>
        </w:rPr>
      </w:pPr>
      <w:r w:rsidRPr="00326DD6">
        <w:rPr>
          <w:rFonts w:cs="Arial"/>
        </w:rPr>
        <w:t xml:space="preserve">                                                                      ……………………………………………</w:t>
      </w:r>
    </w:p>
    <w:p w14:paraId="555D5DC2" w14:textId="77777777" w:rsidR="00060A3D" w:rsidRPr="00326DD6" w:rsidRDefault="00060A3D" w:rsidP="00060A3D">
      <w:pPr>
        <w:widowControl w:val="0"/>
        <w:autoSpaceDE w:val="0"/>
        <w:autoSpaceDN w:val="0"/>
        <w:adjustRightInd w:val="0"/>
        <w:ind w:left="4956" w:right="6" w:firstLine="708"/>
        <w:rPr>
          <w:rFonts w:cs="Arial"/>
          <w:b/>
          <w:bCs/>
        </w:rPr>
      </w:pPr>
      <w:r w:rsidRPr="00326DD6">
        <w:rPr>
          <w:rFonts w:cs="Arial"/>
        </w:rPr>
        <w:t xml:space="preserve">   Radca Prawny</w:t>
      </w:r>
    </w:p>
    <w:tbl>
      <w:tblPr>
        <w:tblStyle w:val="Tabela-Siatka181"/>
        <w:tblW w:w="856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9"/>
        <w:gridCol w:w="3962"/>
      </w:tblGrid>
      <w:tr w:rsidR="00060A3D" w:rsidRPr="00326DD6" w14:paraId="6C083FFE" w14:textId="77777777" w:rsidTr="00BA3354">
        <w:trPr>
          <w:trHeight w:val="186"/>
        </w:trPr>
        <w:tc>
          <w:tcPr>
            <w:tcW w:w="4599" w:type="dxa"/>
          </w:tcPr>
          <w:p w14:paraId="79E2B84F" w14:textId="77777777" w:rsidR="00060A3D" w:rsidRPr="00326DD6" w:rsidRDefault="00060A3D" w:rsidP="00BA3354">
            <w:pPr>
              <w:jc w:val="both"/>
              <w:rPr>
                <w:sz w:val="20"/>
              </w:rPr>
            </w:pPr>
          </w:p>
          <w:p w14:paraId="09C5B0EE" w14:textId="77777777" w:rsidR="00060A3D" w:rsidRPr="00326DD6" w:rsidRDefault="00060A3D" w:rsidP="00BA3354">
            <w:pPr>
              <w:jc w:val="both"/>
              <w:rPr>
                <w:sz w:val="20"/>
              </w:rPr>
            </w:pPr>
          </w:p>
          <w:p w14:paraId="00214241" w14:textId="77777777" w:rsidR="00060A3D" w:rsidRPr="00326DD6" w:rsidRDefault="00060A3D" w:rsidP="00BA3354">
            <w:pPr>
              <w:jc w:val="both"/>
              <w:rPr>
                <w:sz w:val="20"/>
              </w:rPr>
            </w:pPr>
          </w:p>
          <w:p w14:paraId="16F75609" w14:textId="77777777" w:rsidR="00060A3D" w:rsidRPr="00326DD6" w:rsidRDefault="00060A3D" w:rsidP="00BA3354">
            <w:pPr>
              <w:jc w:val="center"/>
              <w:rPr>
                <w:sz w:val="20"/>
              </w:rPr>
            </w:pPr>
          </w:p>
        </w:tc>
        <w:tc>
          <w:tcPr>
            <w:tcW w:w="3962" w:type="dxa"/>
          </w:tcPr>
          <w:p w14:paraId="29AC675F" w14:textId="77777777" w:rsidR="00060A3D" w:rsidRPr="00326DD6" w:rsidRDefault="00060A3D" w:rsidP="00BA3354">
            <w:pPr>
              <w:ind w:right="96"/>
              <w:jc w:val="both"/>
              <w:rPr>
                <w:sz w:val="20"/>
              </w:rPr>
            </w:pPr>
          </w:p>
          <w:p w14:paraId="56067006" w14:textId="77777777" w:rsidR="00060A3D" w:rsidRPr="00326DD6" w:rsidRDefault="00060A3D" w:rsidP="00BA3354">
            <w:pPr>
              <w:ind w:right="96"/>
              <w:jc w:val="both"/>
              <w:rPr>
                <w:sz w:val="20"/>
              </w:rPr>
            </w:pPr>
          </w:p>
          <w:p w14:paraId="5004714B" w14:textId="77777777" w:rsidR="00060A3D" w:rsidRPr="00326DD6" w:rsidRDefault="00060A3D" w:rsidP="00BA3354">
            <w:pPr>
              <w:ind w:right="96"/>
              <w:jc w:val="both"/>
              <w:rPr>
                <w:sz w:val="20"/>
              </w:rPr>
            </w:pPr>
          </w:p>
          <w:p w14:paraId="557B1F4A" w14:textId="77777777" w:rsidR="00060A3D" w:rsidRDefault="00060A3D" w:rsidP="00BA3354">
            <w:pPr>
              <w:ind w:right="96"/>
              <w:jc w:val="both"/>
              <w:rPr>
                <w:sz w:val="20"/>
              </w:rPr>
            </w:pPr>
          </w:p>
          <w:p w14:paraId="28D41321" w14:textId="77777777" w:rsidR="00060A3D" w:rsidRDefault="00060A3D" w:rsidP="00BA3354">
            <w:pPr>
              <w:ind w:right="96"/>
              <w:jc w:val="both"/>
              <w:rPr>
                <w:sz w:val="20"/>
              </w:rPr>
            </w:pPr>
          </w:p>
          <w:p w14:paraId="6AEEA6E9" w14:textId="77777777" w:rsidR="00060A3D" w:rsidRDefault="00060A3D" w:rsidP="00BA3354">
            <w:pPr>
              <w:ind w:right="96"/>
              <w:jc w:val="both"/>
              <w:rPr>
                <w:sz w:val="20"/>
              </w:rPr>
            </w:pPr>
          </w:p>
          <w:p w14:paraId="60863540" w14:textId="77777777" w:rsidR="00060A3D" w:rsidRPr="00326DD6" w:rsidRDefault="00060A3D" w:rsidP="00BA3354">
            <w:pPr>
              <w:ind w:right="96"/>
              <w:jc w:val="both"/>
              <w:rPr>
                <w:sz w:val="20"/>
              </w:rPr>
            </w:pPr>
          </w:p>
          <w:p w14:paraId="17B5B4CA" w14:textId="77777777" w:rsidR="00060A3D" w:rsidRPr="00326DD6" w:rsidRDefault="00060A3D" w:rsidP="00BA3354">
            <w:pPr>
              <w:rPr>
                <w:sz w:val="20"/>
              </w:rPr>
            </w:pPr>
            <w:r w:rsidRPr="00326DD6">
              <w:rPr>
                <w:sz w:val="20"/>
              </w:rPr>
              <w:t xml:space="preserve"> .….………………………………………..</w:t>
            </w:r>
          </w:p>
          <w:p w14:paraId="30E5695F" w14:textId="77777777" w:rsidR="00060A3D" w:rsidRPr="00326DD6" w:rsidRDefault="00060A3D" w:rsidP="00BA3354">
            <w:pPr>
              <w:ind w:right="96"/>
              <w:jc w:val="both"/>
              <w:rPr>
                <w:sz w:val="20"/>
              </w:rPr>
            </w:pPr>
            <w:r w:rsidRPr="00326DD6">
              <w:rPr>
                <w:sz w:val="20"/>
              </w:rPr>
              <w:t xml:space="preserve">      Szef Finansów - Główny Księgowy</w:t>
            </w:r>
          </w:p>
        </w:tc>
      </w:tr>
    </w:tbl>
    <w:p w14:paraId="138BF55A" w14:textId="77777777" w:rsidR="00060A3D" w:rsidRPr="00326DD6" w:rsidRDefault="00060A3D" w:rsidP="00060A3D">
      <w:pPr>
        <w:widowControl w:val="0"/>
        <w:autoSpaceDE w:val="0"/>
        <w:autoSpaceDN w:val="0"/>
        <w:adjustRightInd w:val="0"/>
        <w:ind w:right="6"/>
        <w:jc w:val="right"/>
        <w:rPr>
          <w:rFonts w:cs="Arial"/>
          <w:b/>
          <w:bCs/>
          <w:i/>
          <w:iCs/>
        </w:rPr>
      </w:pPr>
    </w:p>
    <w:p w14:paraId="7B503DC1" w14:textId="77777777" w:rsidR="00060A3D" w:rsidRPr="004C6A63" w:rsidRDefault="00060A3D" w:rsidP="00060A3D">
      <w:pPr>
        <w:widowControl w:val="0"/>
        <w:autoSpaceDE w:val="0"/>
        <w:autoSpaceDN w:val="0"/>
        <w:adjustRightInd w:val="0"/>
        <w:ind w:right="6"/>
        <w:jc w:val="right"/>
        <w:rPr>
          <w:rFonts w:cs="Arial"/>
          <w:b/>
          <w:bCs/>
          <w:sz w:val="22"/>
          <w:szCs w:val="22"/>
        </w:rPr>
      </w:pPr>
    </w:p>
    <w:p w14:paraId="505E20EE" w14:textId="77777777" w:rsidR="00060A3D" w:rsidRPr="004C6A63" w:rsidRDefault="00060A3D" w:rsidP="00060A3D">
      <w:pPr>
        <w:widowControl w:val="0"/>
        <w:autoSpaceDE w:val="0"/>
        <w:autoSpaceDN w:val="0"/>
        <w:adjustRightInd w:val="0"/>
        <w:ind w:right="6"/>
        <w:jc w:val="right"/>
        <w:rPr>
          <w:rFonts w:cs="Arial"/>
          <w:b/>
          <w:bCs/>
          <w:sz w:val="22"/>
          <w:szCs w:val="22"/>
        </w:rPr>
      </w:pPr>
    </w:p>
    <w:p w14:paraId="46222234" w14:textId="77777777" w:rsidR="00060A3D" w:rsidRPr="004C6A63" w:rsidRDefault="00060A3D" w:rsidP="00060A3D">
      <w:pPr>
        <w:widowControl w:val="0"/>
        <w:autoSpaceDE w:val="0"/>
        <w:autoSpaceDN w:val="0"/>
        <w:adjustRightInd w:val="0"/>
        <w:ind w:right="6"/>
        <w:rPr>
          <w:rFonts w:cs="Arial"/>
          <w:b/>
          <w:bCs/>
          <w:i/>
          <w:iCs/>
        </w:rPr>
      </w:pPr>
    </w:p>
    <w:p w14:paraId="2686F344" w14:textId="77777777" w:rsidR="00060A3D" w:rsidRDefault="00060A3D" w:rsidP="00060A3D">
      <w:pPr>
        <w:widowControl w:val="0"/>
        <w:autoSpaceDE w:val="0"/>
        <w:autoSpaceDN w:val="0"/>
        <w:adjustRightInd w:val="0"/>
        <w:ind w:right="6"/>
        <w:rPr>
          <w:rFonts w:cs="Arial"/>
          <w:b/>
          <w:bCs/>
          <w:i/>
          <w:iCs/>
          <w:sz w:val="23"/>
          <w:szCs w:val="23"/>
        </w:rPr>
      </w:pPr>
    </w:p>
    <w:p w14:paraId="222F5165" w14:textId="77777777" w:rsidR="00060A3D" w:rsidRDefault="00060A3D" w:rsidP="00060A3D">
      <w:pPr>
        <w:widowControl w:val="0"/>
        <w:autoSpaceDE w:val="0"/>
        <w:autoSpaceDN w:val="0"/>
        <w:adjustRightInd w:val="0"/>
        <w:ind w:right="6"/>
        <w:rPr>
          <w:rFonts w:cs="Arial"/>
          <w:b/>
          <w:bCs/>
          <w:i/>
          <w:iCs/>
          <w:sz w:val="23"/>
          <w:szCs w:val="23"/>
        </w:rPr>
      </w:pPr>
    </w:p>
    <w:p w14:paraId="0C52536E" w14:textId="77777777" w:rsidR="00060A3D" w:rsidRDefault="00060A3D" w:rsidP="00060A3D">
      <w:pPr>
        <w:widowControl w:val="0"/>
        <w:autoSpaceDE w:val="0"/>
        <w:autoSpaceDN w:val="0"/>
        <w:adjustRightInd w:val="0"/>
        <w:ind w:right="6"/>
        <w:rPr>
          <w:rFonts w:cs="Arial"/>
          <w:b/>
          <w:bCs/>
          <w:i/>
          <w:iCs/>
          <w:sz w:val="23"/>
          <w:szCs w:val="23"/>
        </w:rPr>
      </w:pPr>
    </w:p>
    <w:p w14:paraId="4D575E3B" w14:textId="77777777" w:rsidR="00060A3D" w:rsidRDefault="00060A3D" w:rsidP="00060A3D">
      <w:pPr>
        <w:widowControl w:val="0"/>
        <w:autoSpaceDE w:val="0"/>
        <w:autoSpaceDN w:val="0"/>
        <w:adjustRightInd w:val="0"/>
        <w:ind w:right="6"/>
        <w:rPr>
          <w:rFonts w:cs="Arial"/>
          <w:b/>
          <w:bCs/>
          <w:i/>
          <w:iCs/>
          <w:sz w:val="23"/>
          <w:szCs w:val="23"/>
        </w:rPr>
      </w:pPr>
    </w:p>
    <w:p w14:paraId="264BB5E1" w14:textId="77777777" w:rsidR="001D05F6" w:rsidRDefault="001D05F6" w:rsidP="00060A3D">
      <w:pPr>
        <w:widowControl w:val="0"/>
        <w:autoSpaceDE w:val="0"/>
        <w:autoSpaceDN w:val="0"/>
        <w:adjustRightInd w:val="0"/>
        <w:ind w:right="6"/>
        <w:rPr>
          <w:rFonts w:cs="Arial"/>
          <w:b/>
          <w:bCs/>
          <w:i/>
          <w:iCs/>
          <w:sz w:val="23"/>
          <w:szCs w:val="23"/>
        </w:rPr>
      </w:pPr>
    </w:p>
    <w:p w14:paraId="64B4544D" w14:textId="77777777" w:rsidR="001D05F6" w:rsidRDefault="001D05F6" w:rsidP="00060A3D">
      <w:pPr>
        <w:widowControl w:val="0"/>
        <w:autoSpaceDE w:val="0"/>
        <w:autoSpaceDN w:val="0"/>
        <w:adjustRightInd w:val="0"/>
        <w:ind w:right="6"/>
        <w:rPr>
          <w:rFonts w:cs="Arial"/>
          <w:b/>
          <w:bCs/>
          <w:i/>
          <w:iCs/>
          <w:sz w:val="23"/>
          <w:szCs w:val="23"/>
        </w:rPr>
      </w:pPr>
    </w:p>
    <w:p w14:paraId="71652775" w14:textId="77777777" w:rsidR="001D05F6" w:rsidRDefault="001D05F6" w:rsidP="00060A3D">
      <w:pPr>
        <w:widowControl w:val="0"/>
        <w:autoSpaceDE w:val="0"/>
        <w:autoSpaceDN w:val="0"/>
        <w:adjustRightInd w:val="0"/>
        <w:ind w:right="6"/>
        <w:rPr>
          <w:rFonts w:cs="Arial"/>
          <w:b/>
          <w:bCs/>
          <w:i/>
          <w:iCs/>
          <w:sz w:val="23"/>
          <w:szCs w:val="23"/>
        </w:rPr>
      </w:pPr>
    </w:p>
    <w:p w14:paraId="48E023F4" w14:textId="77777777" w:rsidR="001D05F6" w:rsidRDefault="001D05F6" w:rsidP="00060A3D">
      <w:pPr>
        <w:widowControl w:val="0"/>
        <w:autoSpaceDE w:val="0"/>
        <w:autoSpaceDN w:val="0"/>
        <w:adjustRightInd w:val="0"/>
        <w:ind w:right="6"/>
        <w:rPr>
          <w:rFonts w:cs="Arial"/>
          <w:b/>
          <w:bCs/>
          <w:i/>
          <w:iCs/>
          <w:sz w:val="23"/>
          <w:szCs w:val="23"/>
        </w:rPr>
      </w:pPr>
    </w:p>
    <w:p w14:paraId="22254BE6" w14:textId="77777777" w:rsidR="001D05F6" w:rsidRDefault="001D05F6" w:rsidP="00060A3D">
      <w:pPr>
        <w:widowControl w:val="0"/>
        <w:autoSpaceDE w:val="0"/>
        <w:autoSpaceDN w:val="0"/>
        <w:adjustRightInd w:val="0"/>
        <w:ind w:right="6"/>
        <w:rPr>
          <w:rFonts w:cs="Arial"/>
          <w:b/>
          <w:bCs/>
          <w:i/>
          <w:iCs/>
          <w:sz w:val="23"/>
          <w:szCs w:val="23"/>
        </w:rPr>
      </w:pPr>
    </w:p>
    <w:p w14:paraId="589DB17D" w14:textId="4B054660" w:rsidR="001D05F6" w:rsidRPr="00993A1D" w:rsidRDefault="001D05F6" w:rsidP="001D05F6">
      <w:pPr>
        <w:jc w:val="right"/>
        <w:rPr>
          <w:rFonts w:cs="Arial"/>
          <w:i/>
          <w:iCs/>
          <w:sz w:val="22"/>
          <w:szCs w:val="22"/>
        </w:rPr>
      </w:pPr>
      <w:r w:rsidRPr="00993A1D">
        <w:rPr>
          <w:rFonts w:cs="Arial"/>
          <w:i/>
          <w:iCs/>
          <w:sz w:val="22"/>
          <w:szCs w:val="22"/>
        </w:rPr>
        <w:lastRenderedPageBreak/>
        <w:t xml:space="preserve">Załącznik nr </w:t>
      </w:r>
      <w:r>
        <w:rPr>
          <w:rFonts w:cs="Arial"/>
          <w:i/>
          <w:iCs/>
          <w:sz w:val="22"/>
          <w:szCs w:val="22"/>
        </w:rPr>
        <w:t>5</w:t>
      </w:r>
      <w:r w:rsidRPr="00993A1D">
        <w:rPr>
          <w:rFonts w:cs="Arial"/>
          <w:i/>
          <w:iCs/>
          <w:sz w:val="22"/>
          <w:szCs w:val="22"/>
        </w:rPr>
        <w:t xml:space="preserve"> do Zaproszenia do składania ofert</w:t>
      </w:r>
    </w:p>
    <w:p w14:paraId="34AEE95E" w14:textId="77777777" w:rsidR="001D05F6" w:rsidRPr="00993A1D" w:rsidRDefault="001D05F6" w:rsidP="001D05F6">
      <w:pPr>
        <w:jc w:val="right"/>
        <w:rPr>
          <w:rFonts w:cs="Arial"/>
          <w:i/>
          <w:iCs/>
          <w:sz w:val="22"/>
          <w:szCs w:val="22"/>
        </w:rPr>
      </w:pPr>
    </w:p>
    <w:p w14:paraId="353B96A3" w14:textId="77777777" w:rsidR="001D05F6" w:rsidRPr="00993A1D" w:rsidRDefault="001D05F6" w:rsidP="001D05F6">
      <w:pPr>
        <w:jc w:val="center"/>
        <w:rPr>
          <w:rFonts w:cs="Arial"/>
          <w:b/>
          <w:sz w:val="22"/>
          <w:szCs w:val="22"/>
        </w:rPr>
      </w:pPr>
      <w:r w:rsidRPr="00993A1D">
        <w:rPr>
          <w:rFonts w:cs="Arial"/>
          <w:b/>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4A0EBCBD" w14:textId="77777777" w:rsidR="001D05F6" w:rsidRPr="00993A1D" w:rsidRDefault="001D05F6" w:rsidP="001D05F6">
      <w:pPr>
        <w:rPr>
          <w:rFonts w:cs="Arial"/>
          <w:b/>
          <w:sz w:val="22"/>
          <w:szCs w:val="22"/>
        </w:rPr>
      </w:pPr>
    </w:p>
    <w:p w14:paraId="326B6A1D" w14:textId="77777777" w:rsidR="001D05F6" w:rsidRPr="00993A1D" w:rsidRDefault="001D05F6" w:rsidP="001D05F6">
      <w:pPr>
        <w:widowControl w:val="0"/>
        <w:numPr>
          <w:ilvl w:val="0"/>
          <w:numId w:val="19"/>
        </w:numPr>
        <w:autoSpaceDE w:val="0"/>
        <w:autoSpaceDN w:val="0"/>
        <w:spacing w:after="120" w:line="259" w:lineRule="auto"/>
        <w:ind w:left="357" w:hanging="357"/>
        <w:jc w:val="both"/>
        <w:rPr>
          <w:rFonts w:cs="Arial"/>
          <w:b/>
          <w:bCs/>
          <w:sz w:val="22"/>
          <w:szCs w:val="22"/>
        </w:rPr>
      </w:pPr>
      <w:r w:rsidRPr="00993A1D">
        <w:rPr>
          <w:rFonts w:cs="Arial"/>
          <w:b/>
          <w:bCs/>
          <w:sz w:val="22"/>
          <w:szCs w:val="22"/>
        </w:rPr>
        <w:t>Zasady składania oświadczeń, wniosków, zawiadomień, uzupełnień, wyjaśnień oraz przekazywania informacji:</w:t>
      </w:r>
    </w:p>
    <w:p w14:paraId="5DD2B100" w14:textId="77777777" w:rsidR="001D05F6" w:rsidRPr="00993A1D" w:rsidRDefault="001D05F6" w:rsidP="001D05F6">
      <w:pPr>
        <w:widowControl w:val="0"/>
        <w:numPr>
          <w:ilvl w:val="4"/>
          <w:numId w:val="20"/>
        </w:numPr>
        <w:autoSpaceDE w:val="0"/>
        <w:autoSpaceDN w:val="0"/>
        <w:spacing w:after="120" w:line="259" w:lineRule="auto"/>
        <w:ind w:left="709"/>
        <w:jc w:val="both"/>
        <w:rPr>
          <w:rFonts w:cs="Arial"/>
          <w:sz w:val="22"/>
          <w:szCs w:val="22"/>
        </w:rPr>
      </w:pPr>
      <w:r w:rsidRPr="00993A1D">
        <w:rPr>
          <w:rFonts w:cs="Arial"/>
          <w:sz w:val="22"/>
          <w:szCs w:val="22"/>
        </w:rPr>
        <w:t xml:space="preserve">W celu skrócenia czasu udzielenia odpowiedzi na pytania preferuje się, aby komunikacja między zamawiającym a Wykonawcami, w tym wszelkie oświadczenia, wnioski, zawiadomienia oraz informacje, przekazywane były za pośrednictwem </w:t>
      </w:r>
      <w:hyperlink r:id="rId31">
        <w:r w:rsidRPr="00993A1D">
          <w:rPr>
            <w:rFonts w:cs="Arial"/>
            <w:sz w:val="22"/>
            <w:szCs w:val="22"/>
            <w:u w:val="single"/>
          </w:rPr>
          <w:t>platformazakupowa.pl</w:t>
        </w:r>
      </w:hyperlink>
      <w:r w:rsidRPr="00993A1D">
        <w:rPr>
          <w:rFonts w:cs="Arial"/>
          <w:sz w:val="22"/>
          <w:szCs w:val="22"/>
        </w:rPr>
        <w:t xml:space="preserve"> i formularza „</w:t>
      </w:r>
      <w:r w:rsidRPr="00993A1D">
        <w:rPr>
          <w:rFonts w:cs="Arial"/>
          <w:b/>
          <w:sz w:val="22"/>
          <w:szCs w:val="22"/>
        </w:rPr>
        <w:t>Wyślij wiadomość do zamawiającego</w:t>
      </w:r>
      <w:r w:rsidRPr="00993A1D">
        <w:rPr>
          <w:rFonts w:cs="Arial"/>
          <w:sz w:val="22"/>
          <w:szCs w:val="22"/>
        </w:rPr>
        <w:t xml:space="preserve">”. </w:t>
      </w:r>
    </w:p>
    <w:p w14:paraId="76DD3E5D" w14:textId="77777777" w:rsidR="001D05F6" w:rsidRPr="00993A1D" w:rsidRDefault="001D05F6" w:rsidP="001D05F6">
      <w:pPr>
        <w:widowControl w:val="0"/>
        <w:numPr>
          <w:ilvl w:val="4"/>
          <w:numId w:val="20"/>
        </w:numPr>
        <w:autoSpaceDE w:val="0"/>
        <w:autoSpaceDN w:val="0"/>
        <w:spacing w:after="120" w:line="259" w:lineRule="auto"/>
        <w:ind w:left="709"/>
        <w:jc w:val="both"/>
        <w:rPr>
          <w:rFonts w:cs="Arial"/>
          <w:sz w:val="22"/>
          <w:szCs w:val="22"/>
        </w:rPr>
      </w:pPr>
      <w:r w:rsidRPr="00993A1D">
        <w:rPr>
          <w:rFonts w:cs="Arial"/>
          <w:sz w:val="22"/>
          <w:szCs w:val="22"/>
        </w:rPr>
        <w:t xml:space="preserve">Za datę przekazania (wpływu) oświadczeń, wniosków, zawiadomień oraz informacji przyjmuje się datę ich przesłania za pośrednictwem </w:t>
      </w:r>
      <w:hyperlink r:id="rId32">
        <w:r w:rsidRPr="00993A1D">
          <w:rPr>
            <w:rFonts w:cs="Arial"/>
            <w:sz w:val="22"/>
            <w:szCs w:val="22"/>
            <w:u w:val="single"/>
          </w:rPr>
          <w:t>platformazakupowa.pl</w:t>
        </w:r>
      </w:hyperlink>
      <w:r w:rsidRPr="00993A1D">
        <w:rPr>
          <w:rFonts w:cs="Arial"/>
          <w:sz w:val="22"/>
          <w:szCs w:val="22"/>
        </w:rPr>
        <w:t xml:space="preserve"> poprzez kliknięcie przycisku „Wyślij wiadomość do zamawiającego” po których pojawi się komunikat, że wiadomość została wysłana do zamawiającego. Zamawiający dopuszcza, opcjonalnie, komunikację za pośrednictwem poczty elektronicznej. Adres poczty elektronicznej osoby uprawnionej do kontaktu z Wykonawcami wskazany jest w ust. 1 Zaproszenia.</w:t>
      </w:r>
    </w:p>
    <w:p w14:paraId="20AE6F2C" w14:textId="77777777" w:rsidR="001D05F6" w:rsidRPr="00993A1D" w:rsidRDefault="001D05F6" w:rsidP="001D05F6">
      <w:pPr>
        <w:widowControl w:val="0"/>
        <w:numPr>
          <w:ilvl w:val="4"/>
          <w:numId w:val="20"/>
        </w:numPr>
        <w:autoSpaceDE w:val="0"/>
        <w:autoSpaceDN w:val="0"/>
        <w:spacing w:after="120" w:line="259" w:lineRule="auto"/>
        <w:ind w:left="709"/>
        <w:jc w:val="both"/>
        <w:rPr>
          <w:rFonts w:cs="Arial"/>
          <w:sz w:val="22"/>
          <w:szCs w:val="22"/>
        </w:rPr>
      </w:pPr>
      <w:r w:rsidRPr="00993A1D">
        <w:rPr>
          <w:rFonts w:cs="Arial"/>
          <w:sz w:val="22"/>
          <w:szCs w:val="22"/>
        </w:rPr>
        <w:t xml:space="preserve">Zamawiający będzie przekazywał wykonawcom informacje za pośrednictwem </w:t>
      </w:r>
      <w:hyperlink r:id="rId33">
        <w:r w:rsidRPr="00993A1D">
          <w:rPr>
            <w:rFonts w:cs="Arial"/>
            <w:sz w:val="22"/>
            <w:szCs w:val="22"/>
            <w:u w:val="single"/>
          </w:rPr>
          <w:t>platformazakupowa.pl</w:t>
        </w:r>
      </w:hyperlink>
      <w:r w:rsidRPr="00993A1D">
        <w:rPr>
          <w:rFonts w:cs="Arial"/>
          <w:sz w:val="22"/>
          <w:szCs w:val="22"/>
        </w:rPr>
        <w:t xml:space="preserve">. Informacje dotyczące odpowiedzi na pytania, zmiany zaproszenia do składania ofert, zmiany terminu składania i otwarcia ofert Zamawiający będzie zamieszczał na platformie w sekcji “Komunikaty”. Korespondencja, której zgodnie z </w:t>
      </w:r>
      <w:r w:rsidRPr="00993A1D">
        <w:rPr>
          <w:rFonts w:cs="Arial"/>
          <w:spacing w:val="-4"/>
          <w:sz w:val="22"/>
          <w:szCs w:val="22"/>
        </w:rPr>
        <w:t>obowiązującymi przepisami adresatem jest konkretny Wykonawca, będzie przekazywana</w:t>
      </w:r>
      <w:r w:rsidRPr="00993A1D">
        <w:rPr>
          <w:rFonts w:cs="Arial"/>
          <w:sz w:val="22"/>
          <w:szCs w:val="22"/>
        </w:rPr>
        <w:t xml:space="preserve"> za pośrednictwem </w:t>
      </w:r>
      <w:hyperlink r:id="rId34">
        <w:r w:rsidRPr="00993A1D">
          <w:rPr>
            <w:rFonts w:cs="Arial"/>
            <w:sz w:val="22"/>
            <w:szCs w:val="22"/>
            <w:u w:val="single"/>
          </w:rPr>
          <w:t>platformazakupowa.pl</w:t>
        </w:r>
      </w:hyperlink>
      <w:r w:rsidRPr="00993A1D">
        <w:rPr>
          <w:rFonts w:cs="Arial"/>
          <w:sz w:val="22"/>
          <w:szCs w:val="22"/>
        </w:rPr>
        <w:t xml:space="preserve"> do konkretnego wykonawcy.</w:t>
      </w:r>
    </w:p>
    <w:p w14:paraId="5EEBA859" w14:textId="77777777" w:rsidR="001D05F6" w:rsidRPr="00993A1D" w:rsidRDefault="001D05F6" w:rsidP="001D05F6">
      <w:pPr>
        <w:widowControl w:val="0"/>
        <w:numPr>
          <w:ilvl w:val="4"/>
          <w:numId w:val="20"/>
        </w:numPr>
        <w:autoSpaceDE w:val="0"/>
        <w:autoSpaceDN w:val="0"/>
        <w:spacing w:after="120" w:line="259" w:lineRule="auto"/>
        <w:ind w:left="709"/>
        <w:jc w:val="both"/>
        <w:rPr>
          <w:rFonts w:cs="Arial"/>
          <w:sz w:val="22"/>
          <w:szCs w:val="22"/>
        </w:rPr>
      </w:pPr>
      <w:r w:rsidRPr="00993A1D">
        <w:rPr>
          <w:rFonts w:cs="Arial"/>
          <w:sz w:val="22"/>
          <w:szCs w:val="22"/>
        </w:rPr>
        <w:t xml:space="preserve">Wykonawca jako podmiot profesjonalny ma obowiązek sprawdzania komunikatów </w:t>
      </w:r>
      <w:r w:rsidRPr="00993A1D">
        <w:rPr>
          <w:rFonts w:cs="Arial"/>
          <w:sz w:val="22"/>
          <w:szCs w:val="22"/>
        </w:rPr>
        <w:br/>
        <w:t>i wiadomości bezpośrednio na platformazakupowa.pl przesłanych przez zamawiającego, gdyż system powiadomień może ulec awarii lub powiadomienie może trafić do folderu SPAM.</w:t>
      </w:r>
    </w:p>
    <w:p w14:paraId="11A65579" w14:textId="77777777" w:rsidR="001D05F6" w:rsidRPr="00993A1D" w:rsidRDefault="001D05F6" w:rsidP="001D05F6">
      <w:pPr>
        <w:widowControl w:val="0"/>
        <w:numPr>
          <w:ilvl w:val="0"/>
          <w:numId w:val="19"/>
        </w:numPr>
        <w:autoSpaceDE w:val="0"/>
        <w:autoSpaceDN w:val="0"/>
        <w:spacing w:after="120" w:line="259" w:lineRule="auto"/>
        <w:ind w:left="426"/>
        <w:jc w:val="both"/>
        <w:rPr>
          <w:rFonts w:cs="Arial"/>
          <w:b/>
          <w:bCs/>
          <w:sz w:val="22"/>
          <w:szCs w:val="22"/>
        </w:rPr>
      </w:pPr>
      <w:r w:rsidRPr="00993A1D">
        <w:rPr>
          <w:rFonts w:cs="Arial"/>
          <w:b/>
          <w:bCs/>
          <w:sz w:val="22"/>
          <w:szCs w:val="22"/>
        </w:rPr>
        <w:t>Minimalne wymagania techniczne dotyczące korzystania z Platformy</w:t>
      </w:r>
    </w:p>
    <w:p w14:paraId="3529AF17" w14:textId="77777777" w:rsidR="001D05F6" w:rsidRPr="00993A1D" w:rsidRDefault="001D05F6" w:rsidP="001D05F6">
      <w:pPr>
        <w:spacing w:after="120"/>
        <w:ind w:left="426"/>
        <w:jc w:val="both"/>
        <w:rPr>
          <w:rFonts w:cs="Arial"/>
          <w:sz w:val="22"/>
          <w:szCs w:val="22"/>
        </w:rPr>
      </w:pPr>
      <w:r w:rsidRPr="00993A1D">
        <w:rPr>
          <w:rFonts w:cs="Arial"/>
          <w:sz w:val="22"/>
          <w:szCs w:val="22"/>
        </w:rPr>
        <w:t xml:space="preserve">Zamawiający, zgodnie z § 11 ust. 2 rozporządzenia Prezesa Rady Ministrów z dnia </w:t>
      </w:r>
      <w:r w:rsidRPr="00993A1D">
        <w:rPr>
          <w:rFonts w:cs="Arial"/>
          <w:sz w:val="22"/>
          <w:szCs w:val="22"/>
        </w:rPr>
        <w:br/>
        <w:t xml:space="preserve">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35">
        <w:r w:rsidRPr="00993A1D">
          <w:rPr>
            <w:rFonts w:cs="Arial"/>
            <w:sz w:val="22"/>
            <w:szCs w:val="22"/>
            <w:u w:val="single"/>
          </w:rPr>
          <w:t>platformazakupowa.pl</w:t>
        </w:r>
      </w:hyperlink>
      <w:r w:rsidRPr="00993A1D">
        <w:rPr>
          <w:rFonts w:cs="Arial"/>
          <w:sz w:val="22"/>
          <w:szCs w:val="22"/>
        </w:rPr>
        <w:t>, tj.:</w:t>
      </w:r>
    </w:p>
    <w:p w14:paraId="1B2EDEAC" w14:textId="77777777" w:rsidR="001D05F6" w:rsidRPr="00993A1D" w:rsidRDefault="001D05F6" w:rsidP="001D05F6">
      <w:pPr>
        <w:widowControl w:val="0"/>
        <w:numPr>
          <w:ilvl w:val="1"/>
          <w:numId w:val="21"/>
        </w:numPr>
        <w:autoSpaceDE w:val="0"/>
        <w:autoSpaceDN w:val="0"/>
        <w:spacing w:after="120" w:line="259" w:lineRule="auto"/>
        <w:ind w:left="851" w:hanging="425"/>
        <w:jc w:val="both"/>
        <w:rPr>
          <w:rFonts w:cs="Arial"/>
          <w:sz w:val="22"/>
          <w:szCs w:val="22"/>
        </w:rPr>
      </w:pPr>
      <w:r w:rsidRPr="00993A1D">
        <w:rPr>
          <w:rFonts w:cs="Arial"/>
          <w:sz w:val="22"/>
          <w:szCs w:val="22"/>
        </w:rPr>
        <w:t xml:space="preserve">stały dostęp do sieci Internet o gwarantowanej przepustowości nie mniejszej niż 512 </w:t>
      </w:r>
      <w:proofErr w:type="spellStart"/>
      <w:r w:rsidRPr="00993A1D">
        <w:rPr>
          <w:rFonts w:cs="Arial"/>
          <w:sz w:val="22"/>
          <w:szCs w:val="22"/>
        </w:rPr>
        <w:t>kb</w:t>
      </w:r>
      <w:proofErr w:type="spellEnd"/>
      <w:r w:rsidRPr="00993A1D">
        <w:rPr>
          <w:rFonts w:cs="Arial"/>
          <w:sz w:val="22"/>
          <w:szCs w:val="22"/>
        </w:rPr>
        <w:t>/s,</w:t>
      </w:r>
    </w:p>
    <w:p w14:paraId="702133BD" w14:textId="77777777" w:rsidR="001D05F6" w:rsidRPr="00993A1D" w:rsidRDefault="001D05F6" w:rsidP="001D05F6">
      <w:pPr>
        <w:widowControl w:val="0"/>
        <w:numPr>
          <w:ilvl w:val="1"/>
          <w:numId w:val="21"/>
        </w:numPr>
        <w:autoSpaceDE w:val="0"/>
        <w:autoSpaceDN w:val="0"/>
        <w:spacing w:after="120" w:line="259" w:lineRule="auto"/>
        <w:ind w:left="851" w:hanging="425"/>
        <w:jc w:val="both"/>
        <w:rPr>
          <w:rFonts w:cs="Arial"/>
          <w:sz w:val="22"/>
          <w:szCs w:val="22"/>
        </w:rPr>
      </w:pPr>
      <w:r w:rsidRPr="00993A1D">
        <w:rPr>
          <w:rFonts w:cs="Arial"/>
          <w:sz w:val="22"/>
          <w:szCs w:val="22"/>
        </w:rPr>
        <w:t>komputer klasy PC lub MAC o następującej konfiguracji: pamięć min. 2 GB Ram, procesor Intel IV 2 GHZ lub jego nowsza wersja, jeden z systemów operacyjnych - MS Windows 7, Mac Os x 10 4, Linux, lub ich nowsze wersje,</w:t>
      </w:r>
    </w:p>
    <w:p w14:paraId="44CACFE6" w14:textId="77777777" w:rsidR="001D05F6" w:rsidRPr="00993A1D" w:rsidRDefault="001D05F6" w:rsidP="001D05F6">
      <w:pPr>
        <w:widowControl w:val="0"/>
        <w:numPr>
          <w:ilvl w:val="1"/>
          <w:numId w:val="21"/>
        </w:numPr>
        <w:autoSpaceDE w:val="0"/>
        <w:autoSpaceDN w:val="0"/>
        <w:spacing w:after="120" w:line="259" w:lineRule="auto"/>
        <w:ind w:left="851" w:hanging="425"/>
        <w:jc w:val="both"/>
        <w:rPr>
          <w:rFonts w:cs="Arial"/>
          <w:sz w:val="22"/>
          <w:szCs w:val="22"/>
        </w:rPr>
      </w:pPr>
      <w:r w:rsidRPr="00993A1D">
        <w:rPr>
          <w:rFonts w:cs="Arial"/>
          <w:sz w:val="22"/>
          <w:szCs w:val="22"/>
        </w:rPr>
        <w:t>zainstalowana dowolna przeglądarka internetowa, w przypadku Internet Explorer minimalnie wersja 10 0.,</w:t>
      </w:r>
    </w:p>
    <w:p w14:paraId="3396764F" w14:textId="77777777" w:rsidR="001D05F6" w:rsidRPr="00993A1D" w:rsidRDefault="001D05F6" w:rsidP="001D05F6">
      <w:pPr>
        <w:widowControl w:val="0"/>
        <w:numPr>
          <w:ilvl w:val="1"/>
          <w:numId w:val="21"/>
        </w:numPr>
        <w:autoSpaceDE w:val="0"/>
        <w:autoSpaceDN w:val="0"/>
        <w:spacing w:after="120" w:line="259" w:lineRule="auto"/>
        <w:ind w:left="851" w:hanging="425"/>
        <w:jc w:val="both"/>
        <w:rPr>
          <w:rFonts w:cs="Arial"/>
          <w:sz w:val="22"/>
          <w:szCs w:val="22"/>
        </w:rPr>
      </w:pPr>
      <w:r w:rsidRPr="00993A1D">
        <w:rPr>
          <w:rFonts w:cs="Arial"/>
          <w:sz w:val="22"/>
          <w:szCs w:val="22"/>
        </w:rPr>
        <w:t>włączona obsługa JavaScript,</w:t>
      </w:r>
    </w:p>
    <w:p w14:paraId="2E4580AE" w14:textId="77777777" w:rsidR="001D05F6" w:rsidRPr="00993A1D" w:rsidRDefault="001D05F6" w:rsidP="001D05F6">
      <w:pPr>
        <w:widowControl w:val="0"/>
        <w:numPr>
          <w:ilvl w:val="1"/>
          <w:numId w:val="21"/>
        </w:numPr>
        <w:autoSpaceDE w:val="0"/>
        <w:autoSpaceDN w:val="0"/>
        <w:spacing w:after="120" w:line="259" w:lineRule="auto"/>
        <w:ind w:left="851" w:hanging="425"/>
        <w:jc w:val="both"/>
        <w:rPr>
          <w:rFonts w:cs="Arial"/>
          <w:sz w:val="22"/>
          <w:szCs w:val="22"/>
        </w:rPr>
      </w:pPr>
      <w:r w:rsidRPr="00993A1D">
        <w:rPr>
          <w:rFonts w:cs="Arial"/>
          <w:sz w:val="22"/>
          <w:szCs w:val="22"/>
        </w:rPr>
        <w:t xml:space="preserve">zainstalowany program Adobe </w:t>
      </w:r>
      <w:proofErr w:type="spellStart"/>
      <w:r w:rsidRPr="00993A1D">
        <w:rPr>
          <w:rFonts w:cs="Arial"/>
          <w:sz w:val="22"/>
          <w:szCs w:val="22"/>
        </w:rPr>
        <w:t>Acrobat</w:t>
      </w:r>
      <w:proofErr w:type="spellEnd"/>
      <w:r w:rsidRPr="00993A1D">
        <w:rPr>
          <w:rFonts w:cs="Arial"/>
          <w:sz w:val="22"/>
          <w:szCs w:val="22"/>
        </w:rPr>
        <w:t xml:space="preserve"> Reader lub inny obsługujący format plików </w:t>
      </w:r>
      <w:r w:rsidRPr="00993A1D">
        <w:rPr>
          <w:rFonts w:cs="Arial"/>
          <w:sz w:val="22"/>
          <w:szCs w:val="22"/>
        </w:rPr>
        <w:lastRenderedPageBreak/>
        <w:t>.pdf,</w:t>
      </w:r>
    </w:p>
    <w:p w14:paraId="3B664DBB" w14:textId="77777777" w:rsidR="001D05F6" w:rsidRPr="00993A1D" w:rsidRDefault="001D05F6" w:rsidP="001D05F6">
      <w:pPr>
        <w:widowControl w:val="0"/>
        <w:numPr>
          <w:ilvl w:val="1"/>
          <w:numId w:val="21"/>
        </w:numPr>
        <w:autoSpaceDE w:val="0"/>
        <w:autoSpaceDN w:val="0"/>
        <w:spacing w:after="120" w:line="259" w:lineRule="auto"/>
        <w:ind w:left="851" w:hanging="425"/>
        <w:jc w:val="both"/>
        <w:rPr>
          <w:rFonts w:cs="Arial"/>
          <w:sz w:val="22"/>
          <w:szCs w:val="22"/>
        </w:rPr>
      </w:pPr>
      <w:r w:rsidRPr="00993A1D">
        <w:rPr>
          <w:rFonts w:cs="Arial"/>
          <w:sz w:val="22"/>
          <w:szCs w:val="22"/>
        </w:rPr>
        <w:t>platformazakupowa.pl działa według standardu przyjętego w komunikacji sieciowej - kodowanie UTF8,</w:t>
      </w:r>
    </w:p>
    <w:p w14:paraId="5EC0D373" w14:textId="77777777" w:rsidR="001D05F6" w:rsidRPr="00993A1D" w:rsidRDefault="001D05F6" w:rsidP="001D05F6">
      <w:pPr>
        <w:widowControl w:val="0"/>
        <w:numPr>
          <w:ilvl w:val="1"/>
          <w:numId w:val="21"/>
        </w:numPr>
        <w:autoSpaceDE w:val="0"/>
        <w:autoSpaceDN w:val="0"/>
        <w:spacing w:after="120" w:line="259" w:lineRule="auto"/>
        <w:ind w:left="851" w:hanging="425"/>
        <w:jc w:val="both"/>
        <w:rPr>
          <w:rFonts w:cs="Arial"/>
          <w:sz w:val="22"/>
          <w:szCs w:val="22"/>
        </w:rPr>
      </w:pPr>
      <w:r w:rsidRPr="00993A1D">
        <w:rPr>
          <w:rFonts w:cs="Arial"/>
          <w:sz w:val="22"/>
          <w:szCs w:val="22"/>
        </w:rPr>
        <w:t>oznaczenie czasu odbioru danych przez Platformę zakupową stanowi datę oraz dokładny czas (</w:t>
      </w:r>
      <w:proofErr w:type="spellStart"/>
      <w:r w:rsidRPr="00993A1D">
        <w:rPr>
          <w:rFonts w:cs="Arial"/>
          <w:sz w:val="22"/>
          <w:szCs w:val="22"/>
        </w:rPr>
        <w:t>hh:</w:t>
      </w:r>
      <w:proofErr w:type="gramStart"/>
      <w:r w:rsidRPr="00993A1D">
        <w:rPr>
          <w:rFonts w:cs="Arial"/>
          <w:sz w:val="22"/>
          <w:szCs w:val="22"/>
        </w:rPr>
        <w:t>mm:ss</w:t>
      </w:r>
      <w:proofErr w:type="spellEnd"/>
      <w:proofErr w:type="gramEnd"/>
      <w:r w:rsidRPr="00993A1D">
        <w:rPr>
          <w:rFonts w:cs="Arial"/>
          <w:sz w:val="22"/>
          <w:szCs w:val="22"/>
        </w:rPr>
        <w:t>) generowany wg. czasu lokalnego serwera synchronizowanego z zegarem Głównego Urzędu Miar.</w:t>
      </w:r>
    </w:p>
    <w:p w14:paraId="267CDEC9" w14:textId="77777777" w:rsidR="001D05F6" w:rsidRPr="00993A1D" w:rsidRDefault="001D05F6" w:rsidP="001D05F6">
      <w:pPr>
        <w:widowControl w:val="0"/>
        <w:numPr>
          <w:ilvl w:val="0"/>
          <w:numId w:val="19"/>
        </w:numPr>
        <w:autoSpaceDE w:val="0"/>
        <w:autoSpaceDN w:val="0"/>
        <w:spacing w:after="120" w:line="259" w:lineRule="auto"/>
        <w:ind w:left="357" w:hanging="357"/>
        <w:jc w:val="both"/>
        <w:rPr>
          <w:rFonts w:cs="Arial"/>
          <w:b/>
          <w:bCs/>
          <w:sz w:val="22"/>
          <w:szCs w:val="22"/>
        </w:rPr>
      </w:pPr>
      <w:r w:rsidRPr="00993A1D">
        <w:rPr>
          <w:rFonts w:cs="Arial"/>
          <w:b/>
          <w:bCs/>
          <w:sz w:val="22"/>
          <w:szCs w:val="22"/>
        </w:rPr>
        <w:t>Instrukcja oraz Regulamin korzystania z Platformy zakupowej</w:t>
      </w:r>
    </w:p>
    <w:p w14:paraId="1F7B901A" w14:textId="77777777" w:rsidR="001D05F6" w:rsidRPr="00993A1D" w:rsidRDefault="001D05F6" w:rsidP="001D05F6">
      <w:pPr>
        <w:widowControl w:val="0"/>
        <w:numPr>
          <w:ilvl w:val="0"/>
          <w:numId w:val="26"/>
        </w:numPr>
        <w:autoSpaceDE w:val="0"/>
        <w:autoSpaceDN w:val="0"/>
        <w:spacing w:after="120" w:line="259" w:lineRule="auto"/>
        <w:ind w:hanging="357"/>
        <w:jc w:val="both"/>
        <w:rPr>
          <w:rFonts w:cs="Arial"/>
          <w:sz w:val="22"/>
          <w:szCs w:val="22"/>
          <w:u w:val="single"/>
        </w:rPr>
      </w:pPr>
      <w:r w:rsidRPr="00993A1D">
        <w:rPr>
          <w:rFonts w:cs="Arial"/>
          <w:sz w:val="22"/>
          <w:szCs w:val="22"/>
        </w:rPr>
        <w:t xml:space="preserve">Zamawiający informuje, że instrukcje korzystania z </w:t>
      </w:r>
      <w:hyperlink r:id="rId36">
        <w:r w:rsidRPr="00993A1D">
          <w:rPr>
            <w:rFonts w:cs="Arial"/>
            <w:sz w:val="22"/>
            <w:szCs w:val="22"/>
            <w:u w:val="single"/>
          </w:rPr>
          <w:t>platformazakupowa.pl</w:t>
        </w:r>
      </w:hyperlink>
      <w:r w:rsidRPr="00993A1D">
        <w:rPr>
          <w:rFonts w:cs="Arial"/>
          <w:sz w:val="22"/>
          <w:szCs w:val="22"/>
        </w:rPr>
        <w:t xml:space="preserve"> dotyczące w szczególności logowania, składania wniosków o wyjaśnienie treści SWZ, składania ofert oraz innych czynności podejmowanych w niniejszym postępowaniu przy użyciu </w:t>
      </w:r>
      <w:hyperlink r:id="rId37">
        <w:r w:rsidRPr="00993A1D">
          <w:rPr>
            <w:rFonts w:cs="Arial"/>
            <w:sz w:val="22"/>
            <w:szCs w:val="22"/>
            <w:u w:val="single"/>
          </w:rPr>
          <w:t>platformazakupowa.pl</w:t>
        </w:r>
      </w:hyperlink>
      <w:r w:rsidRPr="00993A1D">
        <w:rPr>
          <w:rFonts w:cs="Arial"/>
          <w:sz w:val="22"/>
          <w:szCs w:val="22"/>
        </w:rPr>
        <w:t xml:space="preserve"> znajdują się w zakładce Instrukcje dla Wykonawców" na stronie internetowej pod adresem: </w:t>
      </w:r>
      <w:hyperlink r:id="rId38" w:history="1">
        <w:r w:rsidRPr="00993A1D">
          <w:rPr>
            <w:rFonts w:cs="Arial"/>
            <w:sz w:val="22"/>
            <w:szCs w:val="22"/>
            <w:u w:val="single"/>
          </w:rPr>
          <w:t>https://platformazakupowa.pl/strona/45-instrukcje</w:t>
        </w:r>
      </w:hyperlink>
      <w:r w:rsidRPr="00993A1D">
        <w:rPr>
          <w:rFonts w:cs="Arial"/>
          <w:sz w:val="22"/>
          <w:szCs w:val="22"/>
          <w:u w:val="single"/>
        </w:rPr>
        <w:t xml:space="preserve"> .</w:t>
      </w:r>
    </w:p>
    <w:p w14:paraId="6253E912" w14:textId="77777777" w:rsidR="001D05F6" w:rsidRPr="00993A1D" w:rsidRDefault="001D05F6" w:rsidP="001D05F6">
      <w:pPr>
        <w:widowControl w:val="0"/>
        <w:numPr>
          <w:ilvl w:val="0"/>
          <w:numId w:val="26"/>
        </w:numPr>
        <w:autoSpaceDE w:val="0"/>
        <w:autoSpaceDN w:val="0"/>
        <w:spacing w:after="120" w:line="259" w:lineRule="auto"/>
        <w:ind w:hanging="357"/>
        <w:jc w:val="both"/>
        <w:rPr>
          <w:rFonts w:cs="Arial"/>
          <w:sz w:val="22"/>
          <w:szCs w:val="22"/>
          <w:u w:val="single"/>
        </w:rPr>
      </w:pPr>
      <w:r w:rsidRPr="00993A1D">
        <w:rPr>
          <w:rFonts w:cs="Arial"/>
          <w:sz w:val="22"/>
          <w:szCs w:val="22"/>
        </w:rPr>
        <w:t>Wykonawca, przystępując do niniejszego postępowania o udzielenie zamówienia publicznego:</w:t>
      </w:r>
    </w:p>
    <w:p w14:paraId="48213726" w14:textId="77777777" w:rsidR="001D05F6" w:rsidRPr="00993A1D" w:rsidRDefault="001D05F6" w:rsidP="001D05F6">
      <w:pPr>
        <w:widowControl w:val="0"/>
        <w:numPr>
          <w:ilvl w:val="0"/>
          <w:numId w:val="27"/>
        </w:numPr>
        <w:autoSpaceDE w:val="0"/>
        <w:autoSpaceDN w:val="0"/>
        <w:spacing w:after="120" w:line="259" w:lineRule="auto"/>
        <w:ind w:hanging="357"/>
        <w:jc w:val="both"/>
        <w:rPr>
          <w:rFonts w:cs="Arial"/>
          <w:sz w:val="22"/>
          <w:szCs w:val="22"/>
          <w:u w:val="single"/>
        </w:rPr>
      </w:pPr>
      <w:r w:rsidRPr="00993A1D">
        <w:rPr>
          <w:rFonts w:cs="Arial"/>
          <w:spacing w:val="-6"/>
          <w:sz w:val="22"/>
          <w:szCs w:val="22"/>
        </w:rPr>
        <w:t xml:space="preserve">akceptuje warunki korzystania z </w:t>
      </w:r>
      <w:hyperlink r:id="rId39">
        <w:r w:rsidRPr="00993A1D">
          <w:rPr>
            <w:rFonts w:cs="Arial"/>
            <w:spacing w:val="-6"/>
            <w:sz w:val="22"/>
            <w:szCs w:val="22"/>
            <w:u w:val="single"/>
          </w:rPr>
          <w:t>platformazakupowa.pl</w:t>
        </w:r>
      </w:hyperlink>
      <w:r w:rsidRPr="00993A1D">
        <w:rPr>
          <w:rFonts w:cs="Arial"/>
          <w:spacing w:val="-6"/>
          <w:sz w:val="22"/>
          <w:szCs w:val="22"/>
        </w:rPr>
        <w:t xml:space="preserve"> określone w Regulaminie</w:t>
      </w:r>
      <w:r w:rsidRPr="00993A1D">
        <w:rPr>
          <w:rFonts w:cs="Arial"/>
          <w:sz w:val="22"/>
          <w:szCs w:val="22"/>
        </w:rPr>
        <w:t xml:space="preserve"> zamieszczonym na stronie internetowej </w:t>
      </w:r>
      <w:hyperlink r:id="rId40">
        <w:r w:rsidRPr="00993A1D">
          <w:rPr>
            <w:rFonts w:cs="Arial"/>
            <w:sz w:val="22"/>
            <w:szCs w:val="22"/>
          </w:rPr>
          <w:t>pod linkiem</w:t>
        </w:r>
      </w:hyperlink>
      <w:r w:rsidRPr="00993A1D">
        <w:rPr>
          <w:rFonts w:cs="Arial"/>
          <w:sz w:val="22"/>
          <w:szCs w:val="22"/>
        </w:rPr>
        <w:t xml:space="preserve">  w zakładce „Regulamin" oraz uznaje go za wiążący,</w:t>
      </w:r>
    </w:p>
    <w:p w14:paraId="3D4D7DF4" w14:textId="77777777" w:rsidR="001D05F6" w:rsidRPr="00993A1D" w:rsidRDefault="001D05F6" w:rsidP="001D05F6">
      <w:pPr>
        <w:widowControl w:val="0"/>
        <w:numPr>
          <w:ilvl w:val="0"/>
          <w:numId w:val="27"/>
        </w:numPr>
        <w:autoSpaceDE w:val="0"/>
        <w:autoSpaceDN w:val="0"/>
        <w:spacing w:after="120" w:line="259" w:lineRule="auto"/>
        <w:ind w:hanging="357"/>
        <w:jc w:val="both"/>
        <w:rPr>
          <w:rFonts w:cs="Arial"/>
          <w:sz w:val="22"/>
          <w:szCs w:val="22"/>
          <w:u w:val="single"/>
        </w:rPr>
      </w:pPr>
      <w:r w:rsidRPr="00993A1D">
        <w:rPr>
          <w:rFonts w:cs="Arial"/>
          <w:sz w:val="22"/>
          <w:szCs w:val="22"/>
        </w:rPr>
        <w:t xml:space="preserve">zapoznał i stosuje się do Instrukcji składania ofert/wniosków dostępnej </w:t>
      </w:r>
      <w:hyperlink r:id="rId41">
        <w:r w:rsidRPr="00993A1D">
          <w:rPr>
            <w:rFonts w:cs="Arial"/>
            <w:sz w:val="22"/>
            <w:szCs w:val="22"/>
            <w:u w:val="single"/>
          </w:rPr>
          <w:t>pod linkiem</w:t>
        </w:r>
      </w:hyperlink>
      <w:r w:rsidRPr="00993A1D">
        <w:rPr>
          <w:rFonts w:cs="Arial"/>
          <w:sz w:val="22"/>
          <w:szCs w:val="22"/>
        </w:rPr>
        <w:t xml:space="preserve">. </w:t>
      </w:r>
    </w:p>
    <w:p w14:paraId="60E5C89D" w14:textId="77777777" w:rsidR="001D05F6" w:rsidRPr="00993A1D" w:rsidRDefault="001D05F6" w:rsidP="001D05F6">
      <w:pPr>
        <w:widowControl w:val="0"/>
        <w:numPr>
          <w:ilvl w:val="0"/>
          <w:numId w:val="27"/>
        </w:numPr>
        <w:autoSpaceDE w:val="0"/>
        <w:autoSpaceDN w:val="0"/>
        <w:spacing w:after="120" w:line="259" w:lineRule="auto"/>
        <w:ind w:hanging="357"/>
        <w:jc w:val="both"/>
        <w:rPr>
          <w:rFonts w:cs="Arial"/>
          <w:sz w:val="22"/>
          <w:szCs w:val="22"/>
          <w:u w:val="single"/>
        </w:rPr>
      </w:pPr>
      <w:r w:rsidRPr="00993A1D">
        <w:rPr>
          <w:rFonts w:cs="Arial"/>
          <w:b/>
          <w:sz w:val="22"/>
          <w:szCs w:val="22"/>
        </w:rPr>
        <w:t xml:space="preserve">Zamawiający nie ponosi odpowiedzialności za złożenie oferty w sposób </w:t>
      </w:r>
      <w:r w:rsidRPr="00993A1D">
        <w:rPr>
          <w:rFonts w:cs="Arial"/>
          <w:b/>
          <w:spacing w:val="-4"/>
          <w:sz w:val="22"/>
          <w:szCs w:val="22"/>
        </w:rPr>
        <w:t xml:space="preserve">niezgodny z Instrukcją korzystania z </w:t>
      </w:r>
      <w:hyperlink r:id="rId42">
        <w:r w:rsidRPr="00993A1D">
          <w:rPr>
            <w:rFonts w:cs="Arial"/>
            <w:b/>
            <w:spacing w:val="-4"/>
            <w:sz w:val="22"/>
            <w:szCs w:val="22"/>
            <w:u w:val="single"/>
          </w:rPr>
          <w:t>platformazakupowa.pl</w:t>
        </w:r>
      </w:hyperlink>
      <w:r w:rsidRPr="00993A1D">
        <w:rPr>
          <w:rFonts w:cs="Arial"/>
          <w:spacing w:val="-4"/>
          <w:sz w:val="22"/>
          <w:szCs w:val="22"/>
        </w:rPr>
        <w:t>, w szczególności</w:t>
      </w:r>
      <w:r w:rsidRPr="00993A1D">
        <w:rPr>
          <w:rFonts w:cs="Arial"/>
          <w:sz w:val="22"/>
          <w:szCs w:val="22"/>
        </w:rPr>
        <w:t xml:space="preserve">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6A4E1A1B" w14:textId="77777777" w:rsidR="001D05F6" w:rsidRPr="00993A1D" w:rsidRDefault="001D05F6" w:rsidP="001D05F6">
      <w:pPr>
        <w:widowControl w:val="0"/>
        <w:numPr>
          <w:ilvl w:val="0"/>
          <w:numId w:val="19"/>
        </w:numPr>
        <w:autoSpaceDE w:val="0"/>
        <w:autoSpaceDN w:val="0"/>
        <w:spacing w:after="120" w:line="259" w:lineRule="auto"/>
        <w:ind w:left="357" w:hanging="357"/>
        <w:jc w:val="both"/>
        <w:rPr>
          <w:rFonts w:cs="Arial"/>
          <w:b/>
          <w:bCs/>
          <w:sz w:val="22"/>
          <w:szCs w:val="22"/>
        </w:rPr>
      </w:pPr>
      <w:r w:rsidRPr="00993A1D">
        <w:rPr>
          <w:rFonts w:cs="Arial"/>
          <w:b/>
          <w:bCs/>
          <w:sz w:val="22"/>
          <w:szCs w:val="22"/>
        </w:rPr>
        <w:t>Zmiana lub wycofanie oferty</w:t>
      </w:r>
    </w:p>
    <w:p w14:paraId="514C6D4D" w14:textId="77777777" w:rsidR="001D05F6" w:rsidRPr="00993A1D" w:rsidRDefault="001D05F6" w:rsidP="001D05F6">
      <w:pPr>
        <w:spacing w:after="120"/>
        <w:ind w:left="357"/>
        <w:jc w:val="both"/>
        <w:rPr>
          <w:rFonts w:cs="Arial"/>
          <w:b/>
          <w:bCs/>
          <w:sz w:val="22"/>
          <w:szCs w:val="22"/>
        </w:rPr>
      </w:pPr>
      <w:r w:rsidRPr="00993A1D">
        <w:rPr>
          <w:rFonts w:cs="Arial"/>
          <w:sz w:val="22"/>
          <w:szCs w:val="22"/>
        </w:rPr>
        <w:t xml:space="preserve">Wykonawca, za pośrednictwem platformazakupowa.pl może przed upływem terminu do składania ofert zmienić lub wycofać ofertę. Sposób dokonywania zmiany lub wycofania oferty zamieszczono w instrukcji zamieszczonej na stronie internetowej pod adresem: </w:t>
      </w:r>
      <w:hyperlink r:id="rId43" w:history="1">
        <w:r w:rsidRPr="00993A1D">
          <w:rPr>
            <w:rFonts w:cs="Arial"/>
            <w:sz w:val="22"/>
            <w:szCs w:val="22"/>
            <w:u w:val="single"/>
          </w:rPr>
          <w:t>https://platformazakupowa.pl/strona/45-instrukcje</w:t>
        </w:r>
      </w:hyperlink>
    </w:p>
    <w:p w14:paraId="7C0A0799" w14:textId="77777777" w:rsidR="001D05F6" w:rsidRPr="00993A1D" w:rsidRDefault="001D05F6" w:rsidP="001D05F6">
      <w:pPr>
        <w:widowControl w:val="0"/>
        <w:numPr>
          <w:ilvl w:val="0"/>
          <w:numId w:val="19"/>
        </w:numPr>
        <w:autoSpaceDE w:val="0"/>
        <w:autoSpaceDN w:val="0"/>
        <w:spacing w:after="120" w:line="259" w:lineRule="auto"/>
        <w:ind w:left="357" w:hanging="357"/>
        <w:jc w:val="both"/>
        <w:rPr>
          <w:rFonts w:cs="Arial"/>
          <w:b/>
          <w:bCs/>
          <w:sz w:val="22"/>
          <w:szCs w:val="22"/>
        </w:rPr>
      </w:pPr>
      <w:r w:rsidRPr="00993A1D">
        <w:rPr>
          <w:rFonts w:cs="Arial"/>
          <w:b/>
          <w:bCs/>
          <w:sz w:val="22"/>
          <w:szCs w:val="22"/>
        </w:rPr>
        <w:t>Tajemnica przedsiębiorstwa</w:t>
      </w:r>
    </w:p>
    <w:p w14:paraId="27D2769D" w14:textId="77777777" w:rsidR="001D05F6" w:rsidRPr="00993A1D" w:rsidRDefault="001D05F6" w:rsidP="001D05F6">
      <w:pPr>
        <w:spacing w:after="120"/>
        <w:ind w:left="357"/>
        <w:jc w:val="both"/>
        <w:rPr>
          <w:rFonts w:cs="Arial"/>
          <w:sz w:val="22"/>
          <w:szCs w:val="22"/>
        </w:rPr>
      </w:pPr>
      <w:r w:rsidRPr="00993A1D">
        <w:rPr>
          <w:rFonts w:cs="Arial"/>
          <w:sz w:val="22"/>
          <w:szCs w:val="22"/>
        </w:rPr>
        <w:t>Na platformie zakupowej w formularzu składania oferty znajduje się miejsce wyznaczone do dołączenia części oferty stanowiącej tajemnicę przedsiębiorstwa.</w:t>
      </w:r>
    </w:p>
    <w:p w14:paraId="501D2C97" w14:textId="77777777" w:rsidR="001D05F6" w:rsidRPr="00993A1D" w:rsidRDefault="001D05F6" w:rsidP="001D05F6">
      <w:pPr>
        <w:widowControl w:val="0"/>
        <w:numPr>
          <w:ilvl w:val="0"/>
          <w:numId w:val="19"/>
        </w:numPr>
        <w:autoSpaceDE w:val="0"/>
        <w:autoSpaceDN w:val="0"/>
        <w:spacing w:after="120" w:line="259" w:lineRule="auto"/>
        <w:ind w:left="357" w:hanging="357"/>
        <w:jc w:val="both"/>
        <w:rPr>
          <w:rFonts w:cs="Arial"/>
          <w:b/>
          <w:bCs/>
          <w:sz w:val="22"/>
          <w:szCs w:val="22"/>
        </w:rPr>
      </w:pPr>
      <w:r w:rsidRPr="00993A1D">
        <w:rPr>
          <w:rFonts w:cs="Arial"/>
          <w:b/>
          <w:bCs/>
          <w:sz w:val="22"/>
          <w:szCs w:val="22"/>
        </w:rPr>
        <w:t>Rozmiar plików</w:t>
      </w:r>
    </w:p>
    <w:p w14:paraId="0A44889B" w14:textId="77777777" w:rsidR="001D05F6" w:rsidRPr="00993A1D" w:rsidRDefault="001D05F6" w:rsidP="001D05F6">
      <w:pPr>
        <w:spacing w:after="120"/>
        <w:ind w:left="357"/>
        <w:jc w:val="both"/>
        <w:rPr>
          <w:rFonts w:cs="Arial"/>
          <w:sz w:val="22"/>
          <w:szCs w:val="22"/>
        </w:rPr>
      </w:pPr>
      <w:r w:rsidRPr="00993A1D">
        <w:rPr>
          <w:rFonts w:cs="Arial"/>
          <w:sz w:val="22"/>
          <w:szCs w:val="22"/>
        </w:rPr>
        <w:t>Maksymalny rozmiar jednego pliku przesyłanego za pośrednictwem dedykowanych formularzy do: złożenia, zmiany, wycofania oferty wynosi 150 MB natomiast przy komunikacji wielkość pliku to maksymalnie 500 MB.</w:t>
      </w:r>
    </w:p>
    <w:p w14:paraId="02395D6E" w14:textId="77777777" w:rsidR="001D05F6" w:rsidRPr="00993A1D" w:rsidRDefault="001D05F6" w:rsidP="001D05F6">
      <w:pPr>
        <w:widowControl w:val="0"/>
        <w:numPr>
          <w:ilvl w:val="0"/>
          <w:numId w:val="19"/>
        </w:numPr>
        <w:autoSpaceDE w:val="0"/>
        <w:autoSpaceDN w:val="0"/>
        <w:spacing w:after="120" w:line="259" w:lineRule="auto"/>
        <w:ind w:left="357" w:hanging="357"/>
        <w:jc w:val="both"/>
        <w:rPr>
          <w:rFonts w:cs="Arial"/>
          <w:b/>
          <w:bCs/>
          <w:sz w:val="22"/>
          <w:szCs w:val="22"/>
        </w:rPr>
      </w:pPr>
      <w:r w:rsidRPr="00993A1D">
        <w:rPr>
          <w:rFonts w:cs="Arial"/>
          <w:b/>
          <w:bCs/>
          <w:sz w:val="22"/>
          <w:szCs w:val="22"/>
        </w:rPr>
        <w:t>Format danych</w:t>
      </w:r>
    </w:p>
    <w:p w14:paraId="6DC2047F" w14:textId="77777777" w:rsidR="001D05F6" w:rsidRPr="00993A1D" w:rsidRDefault="001D05F6" w:rsidP="001D05F6">
      <w:pPr>
        <w:widowControl w:val="0"/>
        <w:numPr>
          <w:ilvl w:val="4"/>
          <w:numId w:val="19"/>
        </w:numPr>
        <w:autoSpaceDE w:val="0"/>
        <w:autoSpaceDN w:val="0"/>
        <w:spacing w:after="120" w:line="259" w:lineRule="auto"/>
        <w:ind w:left="709" w:hanging="357"/>
        <w:jc w:val="both"/>
        <w:rPr>
          <w:rFonts w:cs="Arial"/>
          <w:sz w:val="22"/>
          <w:szCs w:val="22"/>
        </w:rPr>
      </w:pPr>
      <w:r w:rsidRPr="00993A1D">
        <w:rPr>
          <w:rFonts w:cs="Arial"/>
          <w:sz w:val="22"/>
          <w:szCs w:val="22"/>
        </w:rPr>
        <w:t>Rozszerzenia plików wykorzystywanych przez Wykonawców powinny być zgodne z Załącznikiem nr 2 do rozporządzenia Rady Ministrów z dnia 21 maja 2024 r. w sprawie Krajowych Ram Interoperacyjności, minimalnych wymagań dla rejestrów publicznych i wymiany informacji w postaci elektronicznej oraz minimalnych wymagań dla systemów teleinformatycznych (Dz. U. poz. 773), zwanego dalej „Rozporządzeniem KRI”.</w:t>
      </w:r>
    </w:p>
    <w:p w14:paraId="47337D8A" w14:textId="77777777" w:rsidR="001D05F6" w:rsidRPr="00993A1D" w:rsidRDefault="001D05F6" w:rsidP="001D05F6">
      <w:pPr>
        <w:widowControl w:val="0"/>
        <w:numPr>
          <w:ilvl w:val="4"/>
          <w:numId w:val="19"/>
        </w:numPr>
        <w:autoSpaceDE w:val="0"/>
        <w:autoSpaceDN w:val="0"/>
        <w:spacing w:after="120" w:line="259" w:lineRule="auto"/>
        <w:ind w:left="709" w:hanging="357"/>
        <w:jc w:val="both"/>
        <w:rPr>
          <w:rFonts w:cs="Arial"/>
          <w:sz w:val="22"/>
          <w:szCs w:val="22"/>
        </w:rPr>
      </w:pPr>
      <w:r w:rsidRPr="00993A1D">
        <w:rPr>
          <w:rFonts w:cs="Arial"/>
          <w:sz w:val="22"/>
          <w:szCs w:val="22"/>
        </w:rPr>
        <w:lastRenderedPageBreak/>
        <w:t>Zamawiający rekomenduje wykorzystanie formatów: .pdf .</w:t>
      </w:r>
      <w:proofErr w:type="spellStart"/>
      <w:r w:rsidRPr="00993A1D">
        <w:rPr>
          <w:rFonts w:cs="Arial"/>
          <w:sz w:val="22"/>
          <w:szCs w:val="22"/>
        </w:rPr>
        <w:t>doc</w:t>
      </w:r>
      <w:proofErr w:type="spellEnd"/>
      <w:r w:rsidRPr="00993A1D">
        <w:rPr>
          <w:rFonts w:cs="Arial"/>
          <w:sz w:val="22"/>
          <w:szCs w:val="22"/>
        </w:rPr>
        <w:t xml:space="preserve"> .</w:t>
      </w:r>
      <w:proofErr w:type="spellStart"/>
      <w:r w:rsidRPr="00993A1D">
        <w:rPr>
          <w:rFonts w:cs="Arial"/>
          <w:sz w:val="22"/>
          <w:szCs w:val="22"/>
        </w:rPr>
        <w:t>docx</w:t>
      </w:r>
      <w:proofErr w:type="spellEnd"/>
      <w:r w:rsidRPr="00993A1D">
        <w:rPr>
          <w:rFonts w:cs="Arial"/>
          <w:sz w:val="22"/>
          <w:szCs w:val="22"/>
        </w:rPr>
        <w:t xml:space="preserve"> .xls .</w:t>
      </w:r>
      <w:proofErr w:type="spellStart"/>
      <w:r w:rsidRPr="00993A1D">
        <w:rPr>
          <w:rFonts w:cs="Arial"/>
          <w:sz w:val="22"/>
          <w:szCs w:val="22"/>
        </w:rPr>
        <w:t>xlsx</w:t>
      </w:r>
      <w:proofErr w:type="spellEnd"/>
      <w:r w:rsidRPr="00993A1D">
        <w:rPr>
          <w:rFonts w:cs="Arial"/>
          <w:sz w:val="22"/>
          <w:szCs w:val="22"/>
        </w:rPr>
        <w:t xml:space="preserve"> .jpg (.</w:t>
      </w:r>
      <w:proofErr w:type="spellStart"/>
      <w:r w:rsidRPr="00993A1D">
        <w:rPr>
          <w:rFonts w:cs="Arial"/>
          <w:sz w:val="22"/>
          <w:szCs w:val="22"/>
        </w:rPr>
        <w:t>jpeg</w:t>
      </w:r>
      <w:proofErr w:type="spellEnd"/>
      <w:r w:rsidRPr="00993A1D">
        <w:rPr>
          <w:rFonts w:cs="Arial"/>
          <w:sz w:val="22"/>
          <w:szCs w:val="22"/>
        </w:rPr>
        <w:t xml:space="preserve">) </w:t>
      </w:r>
      <w:r w:rsidRPr="00993A1D">
        <w:rPr>
          <w:rFonts w:cs="Arial"/>
          <w:b/>
          <w:bCs/>
          <w:sz w:val="22"/>
          <w:szCs w:val="22"/>
          <w:u w:val="single"/>
        </w:rPr>
        <w:t>ze szczególnym wskazaniem na .pdf</w:t>
      </w:r>
    </w:p>
    <w:p w14:paraId="1D63FC37" w14:textId="77777777" w:rsidR="001D05F6" w:rsidRPr="00993A1D" w:rsidRDefault="001D05F6" w:rsidP="001D05F6">
      <w:pPr>
        <w:widowControl w:val="0"/>
        <w:numPr>
          <w:ilvl w:val="4"/>
          <w:numId w:val="19"/>
        </w:numPr>
        <w:autoSpaceDE w:val="0"/>
        <w:autoSpaceDN w:val="0"/>
        <w:spacing w:after="120" w:line="259" w:lineRule="auto"/>
        <w:ind w:left="709" w:hanging="357"/>
        <w:jc w:val="both"/>
        <w:rPr>
          <w:rFonts w:cs="Arial"/>
          <w:sz w:val="22"/>
          <w:szCs w:val="22"/>
        </w:rPr>
      </w:pPr>
      <w:r w:rsidRPr="00993A1D">
        <w:rPr>
          <w:rFonts w:cs="Arial"/>
          <w:sz w:val="22"/>
          <w:szCs w:val="22"/>
        </w:rPr>
        <w:t>W celu ewentualnej kompresji danych Zamawiający rekomenduje wykorzystanie jednego z rozszerzeń:</w:t>
      </w:r>
    </w:p>
    <w:p w14:paraId="1FCF7EBB" w14:textId="77777777" w:rsidR="001D05F6" w:rsidRPr="00993A1D" w:rsidRDefault="001D05F6" w:rsidP="001D05F6">
      <w:pPr>
        <w:widowControl w:val="0"/>
        <w:numPr>
          <w:ilvl w:val="0"/>
          <w:numId w:val="22"/>
        </w:numPr>
        <w:autoSpaceDE w:val="0"/>
        <w:autoSpaceDN w:val="0"/>
        <w:spacing w:after="120" w:line="259" w:lineRule="auto"/>
        <w:jc w:val="both"/>
        <w:rPr>
          <w:rFonts w:cs="Arial"/>
          <w:sz w:val="22"/>
          <w:szCs w:val="22"/>
        </w:rPr>
      </w:pPr>
      <w:r w:rsidRPr="00993A1D">
        <w:rPr>
          <w:rFonts w:cs="Arial"/>
          <w:sz w:val="22"/>
          <w:szCs w:val="22"/>
        </w:rPr>
        <w:t xml:space="preserve">.zip, </w:t>
      </w:r>
    </w:p>
    <w:p w14:paraId="763DA0F9" w14:textId="77777777" w:rsidR="001D05F6" w:rsidRPr="00993A1D" w:rsidRDefault="001D05F6" w:rsidP="001D05F6">
      <w:pPr>
        <w:widowControl w:val="0"/>
        <w:numPr>
          <w:ilvl w:val="0"/>
          <w:numId w:val="22"/>
        </w:numPr>
        <w:autoSpaceDE w:val="0"/>
        <w:autoSpaceDN w:val="0"/>
        <w:spacing w:after="120" w:line="259" w:lineRule="auto"/>
        <w:jc w:val="both"/>
        <w:rPr>
          <w:rFonts w:cs="Arial"/>
          <w:sz w:val="22"/>
          <w:szCs w:val="22"/>
        </w:rPr>
      </w:pPr>
      <w:r w:rsidRPr="00993A1D">
        <w:rPr>
          <w:rFonts w:cs="Arial"/>
          <w:sz w:val="22"/>
          <w:szCs w:val="22"/>
        </w:rPr>
        <w:t>.7Z. (z zastrzeżeniem ust. 14)</w:t>
      </w:r>
    </w:p>
    <w:p w14:paraId="355576E1" w14:textId="77777777" w:rsidR="001D05F6" w:rsidRPr="00993A1D" w:rsidRDefault="001D05F6" w:rsidP="001D05F6">
      <w:pPr>
        <w:widowControl w:val="0"/>
        <w:numPr>
          <w:ilvl w:val="4"/>
          <w:numId w:val="19"/>
        </w:numPr>
        <w:autoSpaceDE w:val="0"/>
        <w:autoSpaceDN w:val="0"/>
        <w:spacing w:after="120" w:line="259" w:lineRule="auto"/>
        <w:ind w:left="709"/>
        <w:contextualSpacing/>
        <w:jc w:val="both"/>
        <w:rPr>
          <w:rFonts w:cs="Arial"/>
          <w:sz w:val="22"/>
          <w:szCs w:val="22"/>
        </w:rPr>
      </w:pPr>
      <w:r w:rsidRPr="00993A1D">
        <w:rPr>
          <w:rFonts w:cs="Arial"/>
          <w:sz w:val="22"/>
          <w:szCs w:val="22"/>
        </w:rPr>
        <w:t>Wśród rozszerzeń powszechnych, a niewystępujących w rozporządzeniu KRI występują: .</w:t>
      </w:r>
      <w:proofErr w:type="spellStart"/>
      <w:r w:rsidRPr="00993A1D">
        <w:rPr>
          <w:rFonts w:cs="Arial"/>
          <w:sz w:val="22"/>
          <w:szCs w:val="22"/>
        </w:rPr>
        <w:t>rar</w:t>
      </w:r>
      <w:proofErr w:type="spellEnd"/>
      <w:r w:rsidRPr="00993A1D">
        <w:rPr>
          <w:rFonts w:cs="Arial"/>
          <w:sz w:val="22"/>
          <w:szCs w:val="22"/>
        </w:rPr>
        <w:t xml:space="preserve"> .gif .</w:t>
      </w:r>
      <w:proofErr w:type="spellStart"/>
      <w:proofErr w:type="gramStart"/>
      <w:r w:rsidRPr="00993A1D">
        <w:rPr>
          <w:rFonts w:cs="Arial"/>
          <w:sz w:val="22"/>
          <w:szCs w:val="22"/>
        </w:rPr>
        <w:t>bmp</w:t>
      </w:r>
      <w:proofErr w:type="spellEnd"/>
      <w:r w:rsidRPr="00993A1D">
        <w:rPr>
          <w:rFonts w:cs="Arial"/>
          <w:sz w:val="22"/>
          <w:szCs w:val="22"/>
        </w:rPr>
        <w:t xml:space="preserve"> .</w:t>
      </w:r>
      <w:proofErr w:type="spellStart"/>
      <w:r w:rsidRPr="00993A1D">
        <w:rPr>
          <w:rFonts w:cs="Arial"/>
          <w:sz w:val="22"/>
          <w:szCs w:val="22"/>
        </w:rPr>
        <w:t>numbers</w:t>
      </w:r>
      <w:proofErr w:type="spellEnd"/>
      <w:proofErr w:type="gramEnd"/>
      <w:r w:rsidRPr="00993A1D">
        <w:rPr>
          <w:rFonts w:cs="Arial"/>
          <w:sz w:val="22"/>
          <w:szCs w:val="22"/>
        </w:rPr>
        <w:t xml:space="preserve"> .</w:t>
      </w:r>
      <w:proofErr w:type="spellStart"/>
      <w:r w:rsidRPr="00993A1D">
        <w:rPr>
          <w:rFonts w:cs="Arial"/>
          <w:sz w:val="22"/>
          <w:szCs w:val="22"/>
        </w:rPr>
        <w:t>pages</w:t>
      </w:r>
      <w:proofErr w:type="spellEnd"/>
      <w:r w:rsidRPr="00993A1D">
        <w:rPr>
          <w:rFonts w:cs="Arial"/>
          <w:sz w:val="22"/>
          <w:szCs w:val="22"/>
        </w:rPr>
        <w:t>. Dokumenty złożone w takich plikach zostaną uznane za złożone nieskutecznie.</w:t>
      </w:r>
    </w:p>
    <w:p w14:paraId="2ABE6A7C" w14:textId="77777777" w:rsidR="001D05F6" w:rsidRPr="00993A1D" w:rsidRDefault="001D05F6" w:rsidP="001D05F6">
      <w:pPr>
        <w:widowControl w:val="0"/>
        <w:numPr>
          <w:ilvl w:val="0"/>
          <w:numId w:val="19"/>
        </w:numPr>
        <w:autoSpaceDE w:val="0"/>
        <w:autoSpaceDN w:val="0"/>
        <w:spacing w:after="120" w:line="259" w:lineRule="auto"/>
        <w:ind w:left="357" w:hanging="357"/>
        <w:jc w:val="both"/>
        <w:rPr>
          <w:rFonts w:cs="Arial"/>
          <w:b/>
          <w:bCs/>
          <w:sz w:val="22"/>
          <w:szCs w:val="22"/>
        </w:rPr>
      </w:pPr>
      <w:r w:rsidRPr="00993A1D">
        <w:rPr>
          <w:rFonts w:cs="Arial"/>
          <w:b/>
          <w:bCs/>
          <w:sz w:val="22"/>
          <w:szCs w:val="22"/>
        </w:rPr>
        <w:t>Rozmiar plików</w:t>
      </w:r>
    </w:p>
    <w:p w14:paraId="6607DB3B" w14:textId="77777777" w:rsidR="001D05F6" w:rsidRPr="00993A1D" w:rsidRDefault="001D05F6" w:rsidP="001D05F6">
      <w:pPr>
        <w:spacing w:after="120"/>
        <w:ind w:left="357"/>
        <w:jc w:val="both"/>
        <w:rPr>
          <w:rFonts w:cs="Arial"/>
          <w:sz w:val="22"/>
          <w:szCs w:val="22"/>
        </w:rPr>
      </w:pPr>
      <w:r w:rsidRPr="00993A1D">
        <w:rPr>
          <w:rFonts w:cs="Arial"/>
          <w:sz w:val="22"/>
          <w:szCs w:val="22"/>
        </w:rPr>
        <w:t xml:space="preserve">Zamawiający zwraca uwagę na ograniczenia wielkości plików podpisywanych profilem zaufanym, który wynosi maksymalnie 10MB, oraz na ograniczenie wielkości plików podpisywanych w aplikacji </w:t>
      </w:r>
      <w:proofErr w:type="spellStart"/>
      <w:r w:rsidRPr="00993A1D">
        <w:rPr>
          <w:rFonts w:cs="Arial"/>
          <w:sz w:val="22"/>
          <w:szCs w:val="22"/>
        </w:rPr>
        <w:t>eDoApp</w:t>
      </w:r>
      <w:proofErr w:type="spellEnd"/>
      <w:r w:rsidRPr="00993A1D">
        <w:rPr>
          <w:rFonts w:cs="Arial"/>
          <w:sz w:val="22"/>
          <w:szCs w:val="22"/>
        </w:rPr>
        <w:t xml:space="preserve"> służącej do składania podpisu osobistego, który wynosi maksymalnie 5MB.</w:t>
      </w:r>
    </w:p>
    <w:p w14:paraId="56724B83" w14:textId="77777777" w:rsidR="001D05F6" w:rsidRPr="00993A1D" w:rsidRDefault="001D05F6" w:rsidP="001D05F6">
      <w:pPr>
        <w:widowControl w:val="0"/>
        <w:numPr>
          <w:ilvl w:val="0"/>
          <w:numId w:val="19"/>
        </w:numPr>
        <w:autoSpaceDE w:val="0"/>
        <w:autoSpaceDN w:val="0"/>
        <w:spacing w:after="120" w:line="259" w:lineRule="auto"/>
        <w:ind w:left="357" w:hanging="357"/>
        <w:jc w:val="both"/>
        <w:rPr>
          <w:rFonts w:cs="Arial"/>
          <w:b/>
          <w:bCs/>
          <w:sz w:val="22"/>
          <w:szCs w:val="22"/>
        </w:rPr>
      </w:pPr>
      <w:r w:rsidRPr="00993A1D">
        <w:rPr>
          <w:rFonts w:cs="Arial"/>
          <w:b/>
          <w:bCs/>
          <w:sz w:val="22"/>
          <w:szCs w:val="22"/>
        </w:rPr>
        <w:t>Format podpisu</w:t>
      </w:r>
    </w:p>
    <w:p w14:paraId="79C7BBB3" w14:textId="77777777" w:rsidR="001D05F6" w:rsidRPr="00993A1D" w:rsidRDefault="001D05F6" w:rsidP="001D05F6">
      <w:pPr>
        <w:widowControl w:val="0"/>
        <w:numPr>
          <w:ilvl w:val="0"/>
          <w:numId w:val="24"/>
        </w:numPr>
        <w:autoSpaceDE w:val="0"/>
        <w:autoSpaceDN w:val="0"/>
        <w:spacing w:after="120" w:line="259" w:lineRule="auto"/>
        <w:contextualSpacing/>
        <w:jc w:val="both"/>
        <w:rPr>
          <w:rFonts w:cs="Arial"/>
          <w:spacing w:val="-6"/>
          <w:sz w:val="22"/>
          <w:szCs w:val="22"/>
        </w:rPr>
      </w:pPr>
      <w:r w:rsidRPr="00993A1D">
        <w:rPr>
          <w:rFonts w:cs="Arial"/>
          <w:spacing w:val="-6"/>
          <w:sz w:val="22"/>
          <w:szCs w:val="22"/>
        </w:rPr>
        <w:t>W przypadku stosowania przez wykonawcę kwalifikowanego podpisu elektronicznego:</w:t>
      </w:r>
    </w:p>
    <w:p w14:paraId="7E78BD6E" w14:textId="77777777" w:rsidR="001D05F6" w:rsidRPr="00993A1D" w:rsidRDefault="001D05F6" w:rsidP="001D05F6">
      <w:pPr>
        <w:widowControl w:val="0"/>
        <w:numPr>
          <w:ilvl w:val="0"/>
          <w:numId w:val="23"/>
        </w:numPr>
        <w:autoSpaceDE w:val="0"/>
        <w:autoSpaceDN w:val="0"/>
        <w:spacing w:after="120" w:line="259" w:lineRule="auto"/>
        <w:ind w:left="1134" w:hanging="357"/>
        <w:jc w:val="both"/>
        <w:rPr>
          <w:rFonts w:cs="Arial"/>
          <w:sz w:val="22"/>
          <w:szCs w:val="22"/>
        </w:rPr>
      </w:pPr>
      <w:r w:rsidRPr="00993A1D">
        <w:rPr>
          <w:rFonts w:cs="Arial"/>
          <w:sz w:val="22"/>
          <w:szCs w:val="22"/>
        </w:rPr>
        <w:t xml:space="preserve">ze względu na niskie ryzyko naruszenia integralności pliku oraz łatwiejszą </w:t>
      </w:r>
      <w:r w:rsidRPr="00993A1D">
        <w:rPr>
          <w:rFonts w:cs="Arial"/>
          <w:spacing w:val="-4"/>
          <w:sz w:val="22"/>
          <w:szCs w:val="22"/>
        </w:rPr>
        <w:t>weryfikację podpisu zamawiający zaleca, w miarę możliwości, przekonwertowanie</w:t>
      </w:r>
      <w:r w:rsidRPr="00993A1D">
        <w:rPr>
          <w:rFonts w:cs="Arial"/>
          <w:sz w:val="22"/>
          <w:szCs w:val="22"/>
        </w:rPr>
        <w:t xml:space="preserve"> plików składających się na ofertę na rozszerzenie .pdf i opatrzenie ich podpisem kwalifikowanym w formacie </w:t>
      </w:r>
      <w:proofErr w:type="spellStart"/>
      <w:r w:rsidRPr="00993A1D">
        <w:rPr>
          <w:rFonts w:cs="Arial"/>
          <w:sz w:val="22"/>
          <w:szCs w:val="22"/>
        </w:rPr>
        <w:t>PAdES</w:t>
      </w:r>
      <w:proofErr w:type="spellEnd"/>
      <w:r w:rsidRPr="00993A1D">
        <w:rPr>
          <w:rFonts w:cs="Arial"/>
          <w:sz w:val="22"/>
          <w:szCs w:val="22"/>
        </w:rPr>
        <w:t xml:space="preserve">. </w:t>
      </w:r>
    </w:p>
    <w:p w14:paraId="79082B74" w14:textId="77777777" w:rsidR="001D05F6" w:rsidRPr="00993A1D" w:rsidRDefault="001D05F6" w:rsidP="001D05F6">
      <w:pPr>
        <w:widowControl w:val="0"/>
        <w:numPr>
          <w:ilvl w:val="0"/>
          <w:numId w:val="23"/>
        </w:numPr>
        <w:autoSpaceDE w:val="0"/>
        <w:autoSpaceDN w:val="0"/>
        <w:spacing w:after="120" w:line="259" w:lineRule="auto"/>
        <w:ind w:left="1134" w:hanging="357"/>
        <w:jc w:val="both"/>
        <w:rPr>
          <w:rFonts w:cs="Arial"/>
          <w:sz w:val="22"/>
          <w:szCs w:val="22"/>
        </w:rPr>
      </w:pPr>
      <w:r w:rsidRPr="00993A1D">
        <w:rPr>
          <w:rFonts w:cs="Arial"/>
          <w:sz w:val="22"/>
          <w:szCs w:val="22"/>
        </w:rPr>
        <w:t xml:space="preserve">pliki w innych formatach niż PDF zaleca się opatrzyć podpisem w formacie </w:t>
      </w:r>
      <w:proofErr w:type="spellStart"/>
      <w:r w:rsidRPr="00993A1D">
        <w:rPr>
          <w:rFonts w:cs="Arial"/>
          <w:sz w:val="22"/>
          <w:szCs w:val="22"/>
        </w:rPr>
        <w:t>XAdES</w:t>
      </w:r>
      <w:proofErr w:type="spellEnd"/>
      <w:r w:rsidRPr="00993A1D">
        <w:rPr>
          <w:rFonts w:cs="Arial"/>
          <w:sz w:val="22"/>
          <w:szCs w:val="22"/>
        </w:rPr>
        <w:t xml:space="preserve"> o typie zewnętrznym. Wykonawca powinien pamiętać, aby plik z podpisem przekazywać łącznie z dokumentem podpisywanym.</w:t>
      </w:r>
    </w:p>
    <w:p w14:paraId="49780324" w14:textId="77777777" w:rsidR="001D05F6" w:rsidRPr="00993A1D" w:rsidRDefault="001D05F6" w:rsidP="001D05F6">
      <w:pPr>
        <w:widowControl w:val="0"/>
        <w:numPr>
          <w:ilvl w:val="0"/>
          <w:numId w:val="23"/>
        </w:numPr>
        <w:autoSpaceDE w:val="0"/>
        <w:autoSpaceDN w:val="0"/>
        <w:spacing w:after="200" w:line="276" w:lineRule="auto"/>
        <w:contextualSpacing/>
        <w:jc w:val="both"/>
        <w:rPr>
          <w:rFonts w:cs="Arial"/>
          <w:sz w:val="22"/>
          <w:szCs w:val="22"/>
        </w:rPr>
      </w:pPr>
      <w:r w:rsidRPr="00993A1D">
        <w:rPr>
          <w:rFonts w:cs="Arial"/>
          <w:spacing w:val="-6"/>
          <w:sz w:val="22"/>
          <w:szCs w:val="22"/>
        </w:rPr>
        <w:t>Zamawiający rekomenduje wykorzystanie podpisu z kwalifikowanym znacznikiem</w:t>
      </w:r>
      <w:r w:rsidRPr="00993A1D">
        <w:rPr>
          <w:rFonts w:cs="Arial"/>
          <w:sz w:val="22"/>
          <w:szCs w:val="22"/>
        </w:rPr>
        <w:t xml:space="preserve"> czasu.</w:t>
      </w:r>
    </w:p>
    <w:p w14:paraId="1C1D5B9D" w14:textId="77777777" w:rsidR="001D05F6" w:rsidRPr="00993A1D" w:rsidRDefault="001D05F6" w:rsidP="001D05F6">
      <w:pPr>
        <w:widowControl w:val="0"/>
        <w:numPr>
          <w:ilvl w:val="0"/>
          <w:numId w:val="19"/>
        </w:numPr>
        <w:autoSpaceDE w:val="0"/>
        <w:autoSpaceDN w:val="0"/>
        <w:spacing w:after="120" w:line="259" w:lineRule="auto"/>
        <w:ind w:left="357" w:hanging="357"/>
        <w:jc w:val="both"/>
        <w:rPr>
          <w:rFonts w:cs="Arial"/>
          <w:b/>
          <w:bCs/>
          <w:sz w:val="22"/>
          <w:szCs w:val="22"/>
        </w:rPr>
      </w:pPr>
      <w:r w:rsidRPr="00993A1D">
        <w:rPr>
          <w:rFonts w:cs="Arial"/>
          <w:b/>
          <w:bCs/>
          <w:sz w:val="22"/>
          <w:szCs w:val="22"/>
        </w:rPr>
        <w:t>Podpisywanie plików</w:t>
      </w:r>
    </w:p>
    <w:p w14:paraId="2D506037" w14:textId="77777777" w:rsidR="001D05F6" w:rsidRPr="00993A1D" w:rsidRDefault="001D05F6" w:rsidP="001D05F6">
      <w:pPr>
        <w:widowControl w:val="0"/>
        <w:numPr>
          <w:ilvl w:val="0"/>
          <w:numId w:val="25"/>
        </w:numPr>
        <w:autoSpaceDE w:val="0"/>
        <w:autoSpaceDN w:val="0"/>
        <w:spacing w:after="120" w:line="259" w:lineRule="auto"/>
        <w:ind w:left="709"/>
        <w:jc w:val="both"/>
        <w:rPr>
          <w:rFonts w:cs="Arial"/>
          <w:sz w:val="22"/>
          <w:szCs w:val="22"/>
        </w:rPr>
      </w:pPr>
      <w:r w:rsidRPr="00993A1D">
        <w:rPr>
          <w:rFonts w:cs="Arial"/>
          <w:sz w:val="22"/>
          <w:szCs w:val="22"/>
        </w:rPr>
        <w:t>Zamawiający zaleca, aby w przypadku podpisywania pliku przez kilka osób, stosować podpisy tego samego rodzaju. Podpisywanie różnymi rodzajami podpisów np. osobistym i kwalifikowanym może doprowadzić do problemów w weryfikacji plików.</w:t>
      </w:r>
    </w:p>
    <w:p w14:paraId="7F87F113" w14:textId="77777777" w:rsidR="001D05F6" w:rsidRPr="00993A1D" w:rsidRDefault="001D05F6" w:rsidP="001D05F6">
      <w:pPr>
        <w:widowControl w:val="0"/>
        <w:numPr>
          <w:ilvl w:val="0"/>
          <w:numId w:val="25"/>
        </w:numPr>
        <w:autoSpaceDE w:val="0"/>
        <w:autoSpaceDN w:val="0"/>
        <w:spacing w:after="120" w:line="259" w:lineRule="auto"/>
        <w:ind w:left="709"/>
        <w:jc w:val="both"/>
        <w:rPr>
          <w:rFonts w:cs="Arial"/>
          <w:sz w:val="22"/>
          <w:szCs w:val="22"/>
        </w:rPr>
      </w:pPr>
      <w:r w:rsidRPr="00993A1D">
        <w:rPr>
          <w:rFonts w:cs="Arial"/>
          <w:sz w:val="22"/>
          <w:szCs w:val="22"/>
        </w:rPr>
        <w:t>Zamawiający zaleca, aby Wykonawca z odpowiednim wyprzedzeniem przetestował możliwość prawidłowego wykorzystania wybranej metody podpisania plików oferty.</w:t>
      </w:r>
    </w:p>
    <w:p w14:paraId="1D38509A" w14:textId="77777777" w:rsidR="001D05F6" w:rsidRPr="00993A1D" w:rsidRDefault="001D05F6" w:rsidP="001D05F6">
      <w:pPr>
        <w:widowControl w:val="0"/>
        <w:numPr>
          <w:ilvl w:val="0"/>
          <w:numId w:val="19"/>
        </w:numPr>
        <w:autoSpaceDE w:val="0"/>
        <w:autoSpaceDN w:val="0"/>
        <w:spacing w:after="120" w:line="259" w:lineRule="auto"/>
        <w:ind w:left="426"/>
        <w:jc w:val="both"/>
        <w:rPr>
          <w:rFonts w:cs="Arial"/>
          <w:sz w:val="22"/>
          <w:szCs w:val="22"/>
        </w:rPr>
      </w:pPr>
      <w:r w:rsidRPr="00993A1D">
        <w:rPr>
          <w:rFonts w:cs="Arial"/>
          <w:sz w:val="22"/>
          <w:szCs w:val="22"/>
        </w:rPr>
        <w:t>Osobą składającą ofertę powinna być osoba kontaktowa podawana w dokumentacji.</w:t>
      </w:r>
    </w:p>
    <w:p w14:paraId="1478F09A" w14:textId="77777777" w:rsidR="001D05F6" w:rsidRPr="00993A1D" w:rsidRDefault="001D05F6" w:rsidP="001D05F6">
      <w:pPr>
        <w:widowControl w:val="0"/>
        <w:numPr>
          <w:ilvl w:val="0"/>
          <w:numId w:val="19"/>
        </w:numPr>
        <w:autoSpaceDE w:val="0"/>
        <w:autoSpaceDN w:val="0"/>
        <w:spacing w:after="120" w:line="259" w:lineRule="auto"/>
        <w:ind w:left="426"/>
        <w:jc w:val="both"/>
        <w:rPr>
          <w:rFonts w:cs="Arial"/>
          <w:sz w:val="22"/>
          <w:szCs w:val="22"/>
        </w:rPr>
      </w:pPr>
      <w:r w:rsidRPr="00993A1D">
        <w:rPr>
          <w:rFonts w:cs="Arial"/>
          <w:sz w:val="22"/>
          <w:szCs w:val="22"/>
        </w:rPr>
        <w:t xml:space="preserve">Ofertę należy przygotować z należytą starannością dla podmiotu ubiegającego się o udzielenie zamówienia publicznego i zachowaniem odpowiedniego odstępu czasu do zakończenia przyjmowania ofert. </w:t>
      </w:r>
    </w:p>
    <w:p w14:paraId="7EB2F073" w14:textId="77777777" w:rsidR="001D05F6" w:rsidRPr="00993A1D" w:rsidRDefault="001D05F6" w:rsidP="001D05F6">
      <w:pPr>
        <w:widowControl w:val="0"/>
        <w:numPr>
          <w:ilvl w:val="0"/>
          <w:numId w:val="19"/>
        </w:numPr>
        <w:autoSpaceDE w:val="0"/>
        <w:autoSpaceDN w:val="0"/>
        <w:spacing w:after="120" w:line="259" w:lineRule="auto"/>
        <w:ind w:left="426"/>
        <w:jc w:val="both"/>
        <w:rPr>
          <w:rFonts w:cs="Arial"/>
          <w:sz w:val="22"/>
          <w:szCs w:val="22"/>
        </w:rPr>
      </w:pPr>
      <w:r w:rsidRPr="00993A1D">
        <w:rPr>
          <w:rFonts w:cs="Arial"/>
          <w:sz w:val="22"/>
          <w:szCs w:val="22"/>
        </w:rPr>
        <w:t xml:space="preserve">Jeśli Wykonawca pakuje dokumenty np. w plik o rozszerzeniu .zip, zaleca się wcześniejsze podpisanie każdego ze skompresowanych plików. </w:t>
      </w:r>
    </w:p>
    <w:p w14:paraId="31BF67EF" w14:textId="77777777" w:rsidR="001D05F6" w:rsidRPr="00993A1D" w:rsidRDefault="001D05F6" w:rsidP="001D05F6">
      <w:pPr>
        <w:widowControl w:val="0"/>
        <w:numPr>
          <w:ilvl w:val="0"/>
          <w:numId w:val="19"/>
        </w:numPr>
        <w:autoSpaceDE w:val="0"/>
        <w:autoSpaceDN w:val="0"/>
        <w:spacing w:after="120" w:line="259" w:lineRule="auto"/>
        <w:ind w:left="426"/>
        <w:jc w:val="both"/>
        <w:rPr>
          <w:rFonts w:cs="Arial"/>
          <w:sz w:val="22"/>
          <w:szCs w:val="22"/>
        </w:rPr>
      </w:pPr>
      <w:r w:rsidRPr="00993A1D">
        <w:rPr>
          <w:rFonts w:cs="Arial"/>
          <w:sz w:val="22"/>
          <w:szCs w:val="22"/>
        </w:rPr>
        <w:t>Zamawiający zaleca, aby nie wprowadzać jakichkolwiek zmian w plikach po podpisaniu ich podpisem kwalifikowanym. Może to skutkować naruszeniem integralności plików co równoważne będzie z koniecznością odrzucenia oferty.</w:t>
      </w:r>
    </w:p>
    <w:p w14:paraId="170314EB" w14:textId="77777777" w:rsidR="001D05F6" w:rsidRPr="00993A1D" w:rsidRDefault="001D05F6" w:rsidP="001D05F6">
      <w:pPr>
        <w:jc w:val="center"/>
        <w:textAlignment w:val="baseline"/>
        <w:rPr>
          <w:rFonts w:cs="Arial"/>
          <w:b/>
          <w:bCs/>
          <w:sz w:val="22"/>
          <w:szCs w:val="22"/>
        </w:rPr>
      </w:pPr>
    </w:p>
    <w:p w14:paraId="62356A74" w14:textId="77777777" w:rsidR="00060A3D" w:rsidRPr="00993A1D" w:rsidRDefault="00060A3D" w:rsidP="00D55D4A">
      <w:pPr>
        <w:jc w:val="center"/>
        <w:rPr>
          <w:rFonts w:cs="Arial"/>
          <w:sz w:val="22"/>
          <w:szCs w:val="22"/>
        </w:rPr>
      </w:pPr>
    </w:p>
    <w:sectPr w:rsidR="00060A3D" w:rsidRPr="00993A1D" w:rsidSect="002D346E">
      <w:headerReference w:type="default" r:id="rId44"/>
      <w:footerReference w:type="default" r:id="rId45"/>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6EC9B2" w14:textId="77777777" w:rsidR="00DF4B49" w:rsidRDefault="00DF4B49" w:rsidP="00CA7116">
      <w:r>
        <w:separator/>
      </w:r>
    </w:p>
  </w:endnote>
  <w:endnote w:type="continuationSeparator" w:id="0">
    <w:p w14:paraId="75E5ACD5" w14:textId="77777777" w:rsidR="00DF4B49" w:rsidRDefault="00DF4B49" w:rsidP="00CA7116">
      <w:r>
        <w:continuationSeparator/>
      </w:r>
    </w:p>
  </w:endnote>
  <w:endnote w:type="continuationNotice" w:id="1">
    <w:p w14:paraId="179E73CC" w14:textId="77777777" w:rsidR="00DF4B49" w:rsidRDefault="00DF4B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TimesNewRoman">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FB8F8" w14:textId="77777777" w:rsidR="00792954" w:rsidRDefault="0079295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1182817066"/>
      <w:docPartObj>
        <w:docPartGallery w:val="Page Numbers (Bottom of Page)"/>
        <w:docPartUnique/>
      </w:docPartObj>
    </w:sdtPr>
    <w:sdtContent>
      <w:p w14:paraId="03DB72CE" w14:textId="77777777" w:rsidR="0021223E" w:rsidRDefault="0021223E">
        <w:pPr>
          <w:pStyle w:val="Stopka"/>
          <w:jc w:val="right"/>
          <w:rPr>
            <w:rFonts w:asciiTheme="majorHAnsi" w:eastAsiaTheme="majorEastAsia" w:hAnsiTheme="majorHAnsi" w:cstheme="majorBidi"/>
            <w:sz w:val="28"/>
            <w:szCs w:val="28"/>
          </w:rPr>
        </w:pPr>
        <w:r w:rsidRPr="00702C35">
          <w:rPr>
            <w:rFonts w:eastAsiaTheme="majorEastAsia" w:cs="Arial"/>
            <w:sz w:val="20"/>
          </w:rPr>
          <w:t xml:space="preserve">str. </w:t>
        </w:r>
        <w:r w:rsidRPr="00702C35">
          <w:rPr>
            <w:rFonts w:eastAsiaTheme="minorEastAsia" w:cs="Arial"/>
            <w:sz w:val="20"/>
          </w:rPr>
          <w:fldChar w:fldCharType="begin"/>
        </w:r>
        <w:r w:rsidRPr="00702C35">
          <w:rPr>
            <w:rFonts w:cs="Arial"/>
            <w:sz w:val="20"/>
          </w:rPr>
          <w:instrText>PAGE    \* MERGEFORMAT</w:instrText>
        </w:r>
        <w:r w:rsidRPr="00702C35">
          <w:rPr>
            <w:rFonts w:eastAsiaTheme="minorEastAsia" w:cs="Arial"/>
            <w:sz w:val="20"/>
          </w:rPr>
          <w:fldChar w:fldCharType="separate"/>
        </w:r>
        <w:r w:rsidRPr="00702C35">
          <w:rPr>
            <w:rFonts w:eastAsiaTheme="majorEastAsia" w:cs="Arial"/>
            <w:sz w:val="20"/>
          </w:rPr>
          <w:t>2</w:t>
        </w:r>
        <w:r w:rsidRPr="00702C35">
          <w:rPr>
            <w:rFonts w:eastAsiaTheme="majorEastAsia" w:cs="Arial"/>
            <w:sz w:val="20"/>
          </w:rPr>
          <w:fldChar w:fldCharType="end"/>
        </w:r>
      </w:p>
    </w:sdtContent>
  </w:sdt>
  <w:p w14:paraId="14CFF2F3" w14:textId="77777777" w:rsidR="0021223E" w:rsidRDefault="0021223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B4C51" w14:textId="77777777" w:rsidR="00792954" w:rsidRDefault="00792954">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124979" w14:textId="77777777" w:rsidR="0039353A" w:rsidRDefault="0039353A">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31924010"/>
      <w:docPartObj>
        <w:docPartGallery w:val="Page Numbers (Bottom of Page)"/>
        <w:docPartUnique/>
      </w:docPartObj>
    </w:sdtPr>
    <w:sdtEndPr>
      <w:rPr>
        <w:sz w:val="20"/>
      </w:rPr>
    </w:sdtEndPr>
    <w:sdtContent>
      <w:p w14:paraId="0421290D" w14:textId="7EFC3C74" w:rsidR="00B350C2" w:rsidRPr="00B350C2" w:rsidRDefault="00B350C2">
        <w:pPr>
          <w:pStyle w:val="Stopka"/>
          <w:jc w:val="right"/>
          <w:rPr>
            <w:sz w:val="20"/>
          </w:rPr>
        </w:pPr>
        <w:r w:rsidRPr="00B350C2">
          <w:rPr>
            <w:sz w:val="20"/>
          </w:rPr>
          <w:fldChar w:fldCharType="begin"/>
        </w:r>
        <w:r w:rsidRPr="00B350C2">
          <w:rPr>
            <w:sz w:val="20"/>
          </w:rPr>
          <w:instrText>PAGE   \* MERGEFORMAT</w:instrText>
        </w:r>
        <w:r w:rsidRPr="00B350C2">
          <w:rPr>
            <w:sz w:val="20"/>
          </w:rPr>
          <w:fldChar w:fldCharType="separate"/>
        </w:r>
        <w:r w:rsidRPr="00B350C2">
          <w:rPr>
            <w:sz w:val="20"/>
          </w:rPr>
          <w:t>2</w:t>
        </w:r>
        <w:r w:rsidRPr="00B350C2">
          <w:rPr>
            <w:sz w:val="20"/>
          </w:rPr>
          <w:fldChar w:fldCharType="end"/>
        </w:r>
      </w:p>
    </w:sdtContent>
  </w:sdt>
  <w:p w14:paraId="5084F475" w14:textId="77777777" w:rsidR="00485DEA" w:rsidRDefault="00485DEA">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A436C" w14:textId="77777777" w:rsidR="0039353A" w:rsidRDefault="0039353A">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84FC6" w14:textId="77777777" w:rsidR="00CA7116" w:rsidRPr="005265DF" w:rsidRDefault="00CA7116" w:rsidP="005265DF">
    <w:pPr>
      <w:pStyle w:val="Stopka"/>
      <w:jc w:val="right"/>
      <w:rPr>
        <w:rFonts w:cs="Arial"/>
        <w:sz w:val="20"/>
      </w:rPr>
    </w:pPr>
    <w:r w:rsidRPr="005265DF">
      <w:rPr>
        <w:rFonts w:cs="Arial"/>
        <w:sz w:val="20"/>
      </w:rPr>
      <w:fldChar w:fldCharType="begin"/>
    </w:r>
    <w:r w:rsidRPr="005265DF">
      <w:rPr>
        <w:rFonts w:cs="Arial"/>
        <w:sz w:val="20"/>
      </w:rPr>
      <w:instrText xml:space="preserve"> PAGE </w:instrText>
    </w:r>
    <w:r w:rsidRPr="005265DF">
      <w:rPr>
        <w:rFonts w:cs="Arial"/>
        <w:sz w:val="20"/>
      </w:rPr>
      <w:fldChar w:fldCharType="separate"/>
    </w:r>
    <w:r>
      <w:rPr>
        <w:rFonts w:cs="Arial"/>
        <w:noProof/>
        <w:sz w:val="20"/>
      </w:rPr>
      <w:t>3</w:t>
    </w:r>
    <w:r w:rsidRPr="005265DF">
      <w:rPr>
        <w:rFonts w:cs="Arial"/>
        <w:sz w:val="20"/>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1853642912"/>
      <w:docPartObj>
        <w:docPartGallery w:val="Page Numbers (Bottom of Page)"/>
        <w:docPartUnique/>
      </w:docPartObj>
    </w:sdtPr>
    <w:sdtContent>
      <w:p w14:paraId="1F81F323" w14:textId="77777777" w:rsidR="00C14C7C" w:rsidRDefault="00C14C7C">
        <w:pPr>
          <w:pStyle w:val="Stopka"/>
          <w:jc w:val="right"/>
          <w:rPr>
            <w:rFonts w:asciiTheme="majorHAnsi" w:eastAsiaTheme="majorEastAsia" w:hAnsiTheme="majorHAnsi" w:cstheme="majorBidi"/>
            <w:sz w:val="28"/>
            <w:szCs w:val="28"/>
          </w:rPr>
        </w:pPr>
        <w:r w:rsidRPr="00B83D3D">
          <w:rPr>
            <w:rFonts w:eastAsiaTheme="majorEastAsia" w:cs="Arial"/>
            <w:sz w:val="20"/>
          </w:rPr>
          <w:t xml:space="preserve">str. </w:t>
        </w:r>
        <w:r w:rsidRPr="00B83D3D">
          <w:rPr>
            <w:rFonts w:eastAsiaTheme="minorEastAsia" w:cs="Arial"/>
            <w:sz w:val="20"/>
          </w:rPr>
          <w:fldChar w:fldCharType="begin"/>
        </w:r>
        <w:r w:rsidRPr="00B83D3D">
          <w:rPr>
            <w:rFonts w:cs="Arial"/>
            <w:sz w:val="20"/>
          </w:rPr>
          <w:instrText>PAGE    \* MERGEFORMAT</w:instrText>
        </w:r>
        <w:r w:rsidRPr="00B83D3D">
          <w:rPr>
            <w:rFonts w:eastAsiaTheme="minorEastAsia" w:cs="Arial"/>
            <w:sz w:val="20"/>
          </w:rPr>
          <w:fldChar w:fldCharType="separate"/>
        </w:r>
        <w:r w:rsidRPr="00B83D3D">
          <w:rPr>
            <w:rFonts w:eastAsiaTheme="majorEastAsia" w:cs="Arial"/>
            <w:sz w:val="20"/>
          </w:rPr>
          <w:t>2</w:t>
        </w:r>
        <w:r w:rsidRPr="00B83D3D">
          <w:rPr>
            <w:rFonts w:eastAsiaTheme="majorEastAsia" w:cs="Arial"/>
            <w:sz w:val="20"/>
          </w:rPr>
          <w:fldChar w:fldCharType="end"/>
        </w:r>
      </w:p>
    </w:sdtContent>
  </w:sdt>
  <w:p w14:paraId="575938E4" w14:textId="77777777" w:rsidR="00C14C7C" w:rsidRDefault="00C14C7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A57145" w14:textId="77777777" w:rsidR="00DF4B49" w:rsidRDefault="00DF4B49" w:rsidP="00CA7116">
      <w:r>
        <w:separator/>
      </w:r>
    </w:p>
  </w:footnote>
  <w:footnote w:type="continuationSeparator" w:id="0">
    <w:p w14:paraId="5FB7A96E" w14:textId="77777777" w:rsidR="00DF4B49" w:rsidRDefault="00DF4B49" w:rsidP="00CA7116">
      <w:r>
        <w:continuationSeparator/>
      </w:r>
    </w:p>
  </w:footnote>
  <w:footnote w:type="continuationNotice" w:id="1">
    <w:p w14:paraId="29D98910" w14:textId="77777777" w:rsidR="00DF4B49" w:rsidRDefault="00DF4B49"/>
  </w:footnote>
  <w:footnote w:id="2">
    <w:p w14:paraId="2BC6CAE9" w14:textId="77777777" w:rsidR="00060A3D" w:rsidRPr="00180AC5" w:rsidRDefault="00060A3D" w:rsidP="00060A3D">
      <w:pPr>
        <w:pStyle w:val="Tekstprzypisudolnego"/>
        <w:jc w:val="both"/>
        <w:rPr>
          <w:rFonts w:ascii="Arial" w:hAnsi="Arial" w:cs="Arial"/>
          <w:sz w:val="16"/>
          <w:szCs w:val="16"/>
        </w:rPr>
      </w:pPr>
      <w:r w:rsidRPr="00180AC5">
        <w:rPr>
          <w:rStyle w:val="Odwoanieprzypisudolnego"/>
          <w:rFonts w:ascii="Arial" w:eastAsiaTheme="majorEastAsia" w:hAnsi="Arial" w:cs="Arial"/>
        </w:rPr>
        <w:t>¹</w:t>
      </w:r>
      <w:r w:rsidRPr="00180AC5">
        <w:rPr>
          <w:rFonts w:ascii="Arial" w:hAnsi="Arial" w:cs="Arial"/>
          <w:sz w:val="16"/>
          <w:szCs w:val="16"/>
        </w:rPr>
        <w:t>Postanowienie ma zastosowanie w przypadku umowy zawieranej z Wykonawcą zarejestrowanym jako czynny podatnik VAT w</w:t>
      </w:r>
      <w:r>
        <w:rPr>
          <w:rFonts w:ascii="Arial" w:hAnsi="Arial" w:cs="Arial"/>
          <w:sz w:val="16"/>
          <w:szCs w:val="16"/>
        </w:rPr>
        <w:t> </w:t>
      </w:r>
      <w:r w:rsidRPr="00180AC5">
        <w:rPr>
          <w:rFonts w:ascii="Arial" w:hAnsi="Arial" w:cs="Arial"/>
          <w:sz w:val="16"/>
          <w:szCs w:val="16"/>
        </w:rPr>
        <w:t xml:space="preserve">Polsce </w:t>
      </w:r>
    </w:p>
    <w:p w14:paraId="04631F72" w14:textId="77777777" w:rsidR="00060A3D" w:rsidRPr="00180AC5" w:rsidRDefault="00060A3D" w:rsidP="00060A3D">
      <w:pPr>
        <w:pStyle w:val="Tekstprzypisudolnego"/>
        <w:jc w:val="both"/>
        <w:rPr>
          <w:rFonts w:ascii="Arial" w:hAnsi="Arial" w:cs="Arial"/>
          <w:sz w:val="16"/>
          <w:szCs w:val="16"/>
        </w:rPr>
      </w:pPr>
      <w:r w:rsidRPr="00180AC5">
        <w:rPr>
          <w:rFonts w:ascii="Arial" w:hAnsi="Arial" w:cs="Arial"/>
          <w:sz w:val="16"/>
          <w:szCs w:val="16"/>
        </w:rPr>
        <w:t>² Postanowienie ma zastosowanie w przypadku umowy zawieranej z Wykonawcą zarejestrowanym jako podatnik VAT czynny w</w:t>
      </w:r>
      <w:r>
        <w:rPr>
          <w:rFonts w:ascii="Arial" w:hAnsi="Arial" w:cs="Arial"/>
          <w:sz w:val="16"/>
          <w:szCs w:val="16"/>
        </w:rPr>
        <w:t> </w:t>
      </w:r>
      <w:r w:rsidRPr="00180AC5">
        <w:rPr>
          <w:rFonts w:ascii="Arial" w:hAnsi="Arial" w:cs="Arial"/>
          <w:sz w:val="16"/>
          <w:szCs w:val="16"/>
        </w:rPr>
        <w:t>Polsce</w:t>
      </w:r>
    </w:p>
    <w:p w14:paraId="69BA00E0" w14:textId="77777777" w:rsidR="00060A3D" w:rsidRPr="00180AC5" w:rsidRDefault="00060A3D" w:rsidP="00060A3D">
      <w:pPr>
        <w:pStyle w:val="Tekstprzypisudolnego"/>
        <w:jc w:val="both"/>
        <w:rPr>
          <w:rFonts w:ascii="Arial" w:hAnsi="Arial" w:cs="Arial"/>
          <w:sz w:val="16"/>
          <w:szCs w:val="16"/>
        </w:rPr>
      </w:pPr>
      <w:r w:rsidRPr="00180AC5">
        <w:rPr>
          <w:rFonts w:ascii="Arial" w:hAnsi="Arial" w:cs="Arial"/>
          <w:sz w:val="16"/>
          <w:szCs w:val="16"/>
        </w:rPr>
        <w:t>³ Postanowienie ma bezwzględne zastosowanie w przypadku umowy zawieranej z Wykonawcą nie mającym na terytorium Rzeczypospolitej Polskiej siedziby lub zarządu</w:t>
      </w:r>
    </w:p>
    <w:p w14:paraId="1FC06E83" w14:textId="77777777" w:rsidR="00060A3D" w:rsidRDefault="00060A3D" w:rsidP="00060A3D">
      <w:pPr>
        <w:pStyle w:val="Tekstprzypisudolnego"/>
        <w:jc w:val="both"/>
        <w:rPr>
          <w:sz w:val="16"/>
          <w:szCs w:val="16"/>
        </w:rPr>
      </w:pPr>
      <w:r w:rsidRPr="00180AC5">
        <w:rPr>
          <w:rFonts w:ascii="Arial" w:hAnsi="Arial" w:cs="Arial"/>
          <w:sz w:val="16"/>
          <w:szCs w:val="16"/>
        </w:rPr>
        <w:t>⁴ Zastosowanie w przypadku płatności wynagrodzenia z tytułu wykonania przedmiotu umowy, który stanowi dostawę towarów lub wykonanie usług wymienionych w Załączniku nr 15 do ustawy o podatku od towarów i usług, której kwota należności ogółem stanowi kwotę, o której mowa w art. 19 pkt 2 ustawy z dnia 6 marca 2018 r.  – Prawo przedsiębiorców (jednorazowa wartość bez względu na liczbę wynikających z niej płatności przekracza 15 tys. zł lub równowartość tej kwoty w walucie obcej) na rzecz Wykonawcy mającego siedzibę lub stałe miejsce prowadzenia działalności na terytorium kraju oraz Wykonawcy nie mającego siedziby lub stałego miejsca wykonywania działalności na terytorium kraju, którzy są zarejestrowani jako podatnicy VAT w Polsce oraz w  innych przypadkach, gdy obowiązek zastosowania mechanizmu podzielonej płatności wynikał będzie z obowiązujących przepisów prawa</w:t>
      </w:r>
      <w:r>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B51FD" w14:textId="77777777" w:rsidR="00792954" w:rsidRDefault="0079295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E37E84" w14:textId="77777777" w:rsidR="00792954" w:rsidRDefault="0079295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D1805A" w14:textId="77777777" w:rsidR="00792954" w:rsidRDefault="00792954">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E88C1" w14:textId="77777777" w:rsidR="0039353A" w:rsidRDefault="0039353A">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FB624" w14:textId="77777777" w:rsidR="0039353A" w:rsidRDefault="0039353A">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752426" w14:textId="77777777" w:rsidR="0039353A" w:rsidRDefault="0039353A">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A69DF0" w14:textId="77777777" w:rsidR="00C14C7C" w:rsidRDefault="00C14C7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rPr>
        <w:rFonts w:eastAsia="Arial" w:cs="Aria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1" w15:restartNumberingAfterBreak="0">
    <w:nsid w:val="00000004"/>
    <w:multiLevelType w:val="singleLevel"/>
    <w:tmpl w:val="1F988198"/>
    <w:name w:val="WW8Num5"/>
    <w:lvl w:ilvl="0">
      <w:start w:val="1"/>
      <w:numFmt w:val="decimal"/>
      <w:lvlText w:val="%1)"/>
      <w:lvlJc w:val="left"/>
      <w:pPr>
        <w:tabs>
          <w:tab w:val="num" w:pos="360"/>
        </w:tabs>
        <w:ind w:left="360" w:hanging="360"/>
      </w:pPr>
      <w:rPr>
        <w:rFonts w:ascii="Arial" w:eastAsia="Times New Roman" w:hAnsi="Arial" w:cs="Arial" w:hint="default"/>
      </w:rPr>
    </w:lvl>
  </w:abstractNum>
  <w:abstractNum w:abstractNumId="2" w15:restartNumberingAfterBreak="0">
    <w:nsid w:val="0000000F"/>
    <w:multiLevelType w:val="multilevel"/>
    <w:tmpl w:val="0000000F"/>
    <w:name w:val="WWNum15"/>
    <w:lvl w:ilvl="0">
      <w:start w:val="1"/>
      <w:numFmt w:val="decimal"/>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3" w15:restartNumberingAfterBreak="0">
    <w:nsid w:val="00000010"/>
    <w:multiLevelType w:val="multilevel"/>
    <w:tmpl w:val="00000010"/>
    <w:name w:val="WWNum16"/>
    <w:lvl w:ilvl="0">
      <w:start w:val="1"/>
      <w:numFmt w:val="upperRoman"/>
      <w:lvlText w:val="%1."/>
      <w:lvlJc w:val="left"/>
      <w:pPr>
        <w:tabs>
          <w:tab w:val="num" w:pos="0"/>
        </w:tabs>
        <w:ind w:left="1004" w:hanging="720"/>
      </w:p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4" w15:restartNumberingAfterBreak="0">
    <w:nsid w:val="00000011"/>
    <w:multiLevelType w:val="multilevel"/>
    <w:tmpl w:val="00000011"/>
    <w:name w:val="WWNum17"/>
    <w:lvl w:ilvl="0">
      <w:start w:val="1"/>
      <w:numFmt w:val="lowerLetter"/>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2.%3."/>
      <w:lvlJc w:val="right"/>
      <w:pPr>
        <w:tabs>
          <w:tab w:val="num" w:pos="0"/>
        </w:tabs>
        <w:ind w:left="2868" w:hanging="180"/>
      </w:pPr>
    </w:lvl>
    <w:lvl w:ilvl="3">
      <w:start w:val="1"/>
      <w:numFmt w:val="decimal"/>
      <w:lvlText w:val="%2.%3.%4."/>
      <w:lvlJc w:val="left"/>
      <w:pPr>
        <w:tabs>
          <w:tab w:val="num" w:pos="0"/>
        </w:tabs>
        <w:ind w:left="3588" w:hanging="360"/>
      </w:pPr>
    </w:lvl>
    <w:lvl w:ilvl="4">
      <w:start w:val="1"/>
      <w:numFmt w:val="lowerLetter"/>
      <w:lvlText w:val="%2.%3.%4.%5."/>
      <w:lvlJc w:val="left"/>
      <w:pPr>
        <w:tabs>
          <w:tab w:val="num" w:pos="0"/>
        </w:tabs>
        <w:ind w:left="4308" w:hanging="360"/>
      </w:pPr>
    </w:lvl>
    <w:lvl w:ilvl="5">
      <w:start w:val="1"/>
      <w:numFmt w:val="lowerRoman"/>
      <w:lvlText w:val="%2.%3.%4.%5.%6."/>
      <w:lvlJc w:val="right"/>
      <w:pPr>
        <w:tabs>
          <w:tab w:val="num" w:pos="0"/>
        </w:tabs>
        <w:ind w:left="5028" w:hanging="180"/>
      </w:pPr>
    </w:lvl>
    <w:lvl w:ilvl="6">
      <w:start w:val="1"/>
      <w:numFmt w:val="decimal"/>
      <w:lvlText w:val="%2.%3.%4.%5.%6.%7."/>
      <w:lvlJc w:val="left"/>
      <w:pPr>
        <w:tabs>
          <w:tab w:val="num" w:pos="0"/>
        </w:tabs>
        <w:ind w:left="5748" w:hanging="360"/>
      </w:pPr>
    </w:lvl>
    <w:lvl w:ilvl="7">
      <w:start w:val="1"/>
      <w:numFmt w:val="lowerLetter"/>
      <w:lvlText w:val="%2.%3.%4.%5.%6.%7.%8."/>
      <w:lvlJc w:val="left"/>
      <w:pPr>
        <w:tabs>
          <w:tab w:val="num" w:pos="0"/>
        </w:tabs>
        <w:ind w:left="6468" w:hanging="360"/>
      </w:pPr>
    </w:lvl>
    <w:lvl w:ilvl="8">
      <w:start w:val="1"/>
      <w:numFmt w:val="lowerRoman"/>
      <w:lvlText w:val="%2.%3.%4.%5.%6.%7.%8.%9."/>
      <w:lvlJc w:val="right"/>
      <w:pPr>
        <w:tabs>
          <w:tab w:val="num" w:pos="0"/>
        </w:tabs>
        <w:ind w:left="7188" w:hanging="180"/>
      </w:pPr>
    </w:lvl>
  </w:abstractNum>
  <w:abstractNum w:abstractNumId="5" w15:restartNumberingAfterBreak="0">
    <w:nsid w:val="00000013"/>
    <w:multiLevelType w:val="multilevel"/>
    <w:tmpl w:val="00000013"/>
    <w:name w:val="WWNum19"/>
    <w:lvl w:ilvl="0">
      <w:start w:val="1"/>
      <w:numFmt w:val="decimal"/>
      <w:lvlText w:val="%1."/>
      <w:lvlJc w:val="left"/>
      <w:pPr>
        <w:tabs>
          <w:tab w:val="num" w:pos="0"/>
        </w:tabs>
        <w:ind w:left="1506" w:hanging="360"/>
      </w:pPr>
    </w:lvl>
    <w:lvl w:ilvl="1">
      <w:start w:val="1"/>
      <w:numFmt w:val="lowerLetter"/>
      <w:lvlText w:val="%2."/>
      <w:lvlJc w:val="left"/>
      <w:pPr>
        <w:tabs>
          <w:tab w:val="num" w:pos="0"/>
        </w:tabs>
        <w:ind w:left="2226" w:hanging="360"/>
      </w:pPr>
    </w:lvl>
    <w:lvl w:ilvl="2">
      <w:start w:val="1"/>
      <w:numFmt w:val="lowerRoman"/>
      <w:lvlText w:val="%2.%3."/>
      <w:lvlJc w:val="right"/>
      <w:pPr>
        <w:tabs>
          <w:tab w:val="num" w:pos="0"/>
        </w:tabs>
        <w:ind w:left="2946" w:hanging="180"/>
      </w:pPr>
    </w:lvl>
    <w:lvl w:ilvl="3">
      <w:start w:val="1"/>
      <w:numFmt w:val="decimal"/>
      <w:lvlText w:val="%2.%3.%4."/>
      <w:lvlJc w:val="left"/>
      <w:pPr>
        <w:tabs>
          <w:tab w:val="num" w:pos="0"/>
        </w:tabs>
        <w:ind w:left="3666" w:hanging="360"/>
      </w:pPr>
    </w:lvl>
    <w:lvl w:ilvl="4">
      <w:start w:val="1"/>
      <w:numFmt w:val="lowerLetter"/>
      <w:lvlText w:val="%2.%3.%4.%5."/>
      <w:lvlJc w:val="left"/>
      <w:pPr>
        <w:tabs>
          <w:tab w:val="num" w:pos="0"/>
        </w:tabs>
        <w:ind w:left="4386" w:hanging="360"/>
      </w:pPr>
    </w:lvl>
    <w:lvl w:ilvl="5">
      <w:start w:val="1"/>
      <w:numFmt w:val="lowerRoman"/>
      <w:lvlText w:val="%2.%3.%4.%5.%6."/>
      <w:lvlJc w:val="right"/>
      <w:pPr>
        <w:tabs>
          <w:tab w:val="num" w:pos="0"/>
        </w:tabs>
        <w:ind w:left="5106" w:hanging="180"/>
      </w:pPr>
    </w:lvl>
    <w:lvl w:ilvl="6">
      <w:start w:val="1"/>
      <w:numFmt w:val="decimal"/>
      <w:lvlText w:val="%2.%3.%4.%5.%6.%7."/>
      <w:lvlJc w:val="left"/>
      <w:pPr>
        <w:tabs>
          <w:tab w:val="num" w:pos="0"/>
        </w:tabs>
        <w:ind w:left="5826" w:hanging="360"/>
      </w:pPr>
    </w:lvl>
    <w:lvl w:ilvl="7">
      <w:start w:val="1"/>
      <w:numFmt w:val="lowerLetter"/>
      <w:lvlText w:val="%2.%3.%4.%5.%6.%7.%8."/>
      <w:lvlJc w:val="left"/>
      <w:pPr>
        <w:tabs>
          <w:tab w:val="num" w:pos="0"/>
        </w:tabs>
        <w:ind w:left="6546" w:hanging="360"/>
      </w:pPr>
    </w:lvl>
    <w:lvl w:ilvl="8">
      <w:start w:val="1"/>
      <w:numFmt w:val="lowerRoman"/>
      <w:lvlText w:val="%2.%3.%4.%5.%6.%7.%8.%9."/>
      <w:lvlJc w:val="right"/>
      <w:pPr>
        <w:tabs>
          <w:tab w:val="num" w:pos="0"/>
        </w:tabs>
        <w:ind w:left="7266" w:hanging="180"/>
      </w:pPr>
    </w:lvl>
  </w:abstractNum>
  <w:abstractNum w:abstractNumId="6" w15:restartNumberingAfterBreak="0">
    <w:nsid w:val="014568F4"/>
    <w:multiLevelType w:val="hybridMultilevel"/>
    <w:tmpl w:val="FD0A2F0C"/>
    <w:lvl w:ilvl="0" w:tplc="5D1EB018">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01913D26"/>
    <w:multiLevelType w:val="singleLevel"/>
    <w:tmpl w:val="3940B214"/>
    <w:lvl w:ilvl="0">
      <w:start w:val="1"/>
      <w:numFmt w:val="lowerLetter"/>
      <w:pStyle w:val="Standardowywypunktowany2"/>
      <w:lvlText w:val="%1)"/>
      <w:lvlJc w:val="left"/>
      <w:pPr>
        <w:tabs>
          <w:tab w:val="num" w:pos="360"/>
        </w:tabs>
        <w:ind w:left="360" w:hanging="360"/>
      </w:pPr>
      <w:rPr>
        <w:rFonts w:hint="default"/>
      </w:rPr>
    </w:lvl>
  </w:abstractNum>
  <w:abstractNum w:abstractNumId="8" w15:restartNumberingAfterBreak="0">
    <w:nsid w:val="021764B2"/>
    <w:multiLevelType w:val="multilevel"/>
    <w:tmpl w:val="965A8DFA"/>
    <w:lvl w:ilvl="0">
      <w:start w:val="1"/>
      <w:numFmt w:val="decimal"/>
      <w:lvlText w:val="%1."/>
      <w:lvlJc w:val="left"/>
      <w:pPr>
        <w:ind w:left="408" w:hanging="408"/>
      </w:pPr>
      <w:rPr>
        <w:rFonts w:hint="default"/>
      </w:rPr>
    </w:lvl>
    <w:lvl w:ilvl="1">
      <w:start w:val="1"/>
      <w:numFmt w:val="decimal"/>
      <w:lvlText w:val="%1.%2."/>
      <w:lvlJc w:val="left"/>
      <w:pPr>
        <w:ind w:left="873" w:hanging="720"/>
      </w:pPr>
      <w:rPr>
        <w:rFonts w:hint="default"/>
      </w:rPr>
    </w:lvl>
    <w:lvl w:ilvl="2">
      <w:start w:val="1"/>
      <w:numFmt w:val="decimal"/>
      <w:lvlText w:val="%1.%2.%3."/>
      <w:lvlJc w:val="left"/>
      <w:pPr>
        <w:ind w:left="1026" w:hanging="720"/>
      </w:pPr>
      <w:rPr>
        <w:rFonts w:hint="default"/>
      </w:rPr>
    </w:lvl>
    <w:lvl w:ilvl="3">
      <w:start w:val="1"/>
      <w:numFmt w:val="decimal"/>
      <w:lvlText w:val="%1.%2.%3.%4."/>
      <w:lvlJc w:val="left"/>
      <w:pPr>
        <w:ind w:left="1539" w:hanging="1080"/>
      </w:pPr>
      <w:rPr>
        <w:rFonts w:hint="default"/>
      </w:rPr>
    </w:lvl>
    <w:lvl w:ilvl="4">
      <w:start w:val="1"/>
      <w:numFmt w:val="decimal"/>
      <w:lvlText w:val="%1.%2.%3.%4.%5."/>
      <w:lvlJc w:val="left"/>
      <w:pPr>
        <w:ind w:left="1692" w:hanging="1080"/>
      </w:pPr>
      <w:rPr>
        <w:rFonts w:hint="default"/>
      </w:rPr>
    </w:lvl>
    <w:lvl w:ilvl="5">
      <w:start w:val="1"/>
      <w:numFmt w:val="decimal"/>
      <w:lvlText w:val="%1.%2.%3.%4.%5.%6."/>
      <w:lvlJc w:val="left"/>
      <w:pPr>
        <w:ind w:left="2205" w:hanging="1440"/>
      </w:pPr>
      <w:rPr>
        <w:rFonts w:hint="default"/>
      </w:rPr>
    </w:lvl>
    <w:lvl w:ilvl="6">
      <w:start w:val="1"/>
      <w:numFmt w:val="decimal"/>
      <w:lvlText w:val="%1.%2.%3.%4.%5.%6.%7."/>
      <w:lvlJc w:val="left"/>
      <w:pPr>
        <w:ind w:left="2358" w:hanging="1440"/>
      </w:pPr>
      <w:rPr>
        <w:rFonts w:hint="default"/>
      </w:rPr>
    </w:lvl>
    <w:lvl w:ilvl="7">
      <w:start w:val="1"/>
      <w:numFmt w:val="decimal"/>
      <w:lvlText w:val="%1.%2.%3.%4.%5.%6.%7.%8."/>
      <w:lvlJc w:val="left"/>
      <w:pPr>
        <w:ind w:left="2871" w:hanging="1800"/>
      </w:pPr>
      <w:rPr>
        <w:rFonts w:hint="default"/>
      </w:rPr>
    </w:lvl>
    <w:lvl w:ilvl="8">
      <w:start w:val="1"/>
      <w:numFmt w:val="decimal"/>
      <w:lvlText w:val="%1.%2.%3.%4.%5.%6.%7.%8.%9."/>
      <w:lvlJc w:val="left"/>
      <w:pPr>
        <w:ind w:left="3384" w:hanging="2160"/>
      </w:pPr>
      <w:rPr>
        <w:rFonts w:hint="default"/>
      </w:rPr>
    </w:lvl>
  </w:abstractNum>
  <w:abstractNum w:abstractNumId="9" w15:restartNumberingAfterBreak="0">
    <w:nsid w:val="04310BDF"/>
    <w:multiLevelType w:val="hybridMultilevel"/>
    <w:tmpl w:val="04A8E5E0"/>
    <w:lvl w:ilvl="0" w:tplc="D890C24E">
      <w:start w:val="1"/>
      <w:numFmt w:val="decimal"/>
      <w:lvlText w:val="%1."/>
      <w:lvlJc w:val="left"/>
      <w:pPr>
        <w:ind w:left="502"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550106C"/>
    <w:multiLevelType w:val="hybridMultilevel"/>
    <w:tmpl w:val="8AECFCD2"/>
    <w:lvl w:ilvl="0" w:tplc="04150011">
      <w:start w:val="1"/>
      <w:numFmt w:val="decimal"/>
      <w:lvlText w:val="%1)"/>
      <w:lvlJc w:val="left"/>
      <w:pPr>
        <w:ind w:left="1571"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CC0EE370">
      <w:start w:val="1"/>
      <w:numFmt w:val="decimal"/>
      <w:lvlText w:val="%4."/>
      <w:lvlJc w:val="left"/>
      <w:pPr>
        <w:ind w:left="2880" w:hanging="360"/>
      </w:pPr>
      <w:rPr>
        <w:b w:val="0"/>
      </w:rPr>
    </w:lvl>
    <w:lvl w:ilvl="4" w:tplc="1458B646">
      <w:start w:val="24"/>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5FE1734"/>
    <w:multiLevelType w:val="hybridMultilevel"/>
    <w:tmpl w:val="5AD88332"/>
    <w:lvl w:ilvl="0" w:tplc="98DCAC7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06842571"/>
    <w:multiLevelType w:val="hybridMultilevel"/>
    <w:tmpl w:val="7C5E86AC"/>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3" w15:restartNumberingAfterBreak="0">
    <w:nsid w:val="06982687"/>
    <w:multiLevelType w:val="hybridMultilevel"/>
    <w:tmpl w:val="57D2A812"/>
    <w:lvl w:ilvl="0" w:tplc="FFFFFFFF">
      <w:start w:val="1"/>
      <w:numFmt w:val="lowerLetter"/>
      <w:lvlText w:val="%1)"/>
      <w:lvlJc w:val="left"/>
      <w:pPr>
        <w:tabs>
          <w:tab w:val="num" w:pos="2490"/>
        </w:tabs>
        <w:ind w:left="2490" w:hanging="510"/>
      </w:pPr>
      <w:rPr>
        <w:rFonts w:cs="Times New Roman"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71567DC"/>
    <w:multiLevelType w:val="hybridMultilevel"/>
    <w:tmpl w:val="489CF270"/>
    <w:lvl w:ilvl="0" w:tplc="FFFFFFFF">
      <w:start w:val="4"/>
      <w:numFmt w:val="decimal"/>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0A2D03BD"/>
    <w:multiLevelType w:val="hybridMultilevel"/>
    <w:tmpl w:val="57D2A812"/>
    <w:lvl w:ilvl="0" w:tplc="FFFFFFFF">
      <w:start w:val="1"/>
      <w:numFmt w:val="lowerLetter"/>
      <w:lvlText w:val="%1)"/>
      <w:lvlJc w:val="left"/>
      <w:pPr>
        <w:tabs>
          <w:tab w:val="num" w:pos="2490"/>
        </w:tabs>
        <w:ind w:left="2490" w:hanging="510"/>
      </w:pPr>
      <w:rPr>
        <w:rFonts w:cs="Times New Roman"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0A466332"/>
    <w:multiLevelType w:val="hybridMultilevel"/>
    <w:tmpl w:val="988CD168"/>
    <w:name w:val="WW8Num52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0A593BB3"/>
    <w:multiLevelType w:val="hybridMultilevel"/>
    <w:tmpl w:val="7D442784"/>
    <w:lvl w:ilvl="0" w:tplc="A33A9780">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8" w15:restartNumberingAfterBreak="0">
    <w:nsid w:val="0A8F316F"/>
    <w:multiLevelType w:val="hybridMultilevel"/>
    <w:tmpl w:val="A572A86C"/>
    <w:lvl w:ilvl="0" w:tplc="DBF03A4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0B740379"/>
    <w:multiLevelType w:val="multilevel"/>
    <w:tmpl w:val="E012BF24"/>
    <w:lvl w:ilvl="0">
      <w:start w:val="3"/>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0BB53EA8"/>
    <w:multiLevelType w:val="hybridMultilevel"/>
    <w:tmpl w:val="325C76D8"/>
    <w:lvl w:ilvl="0" w:tplc="DF80C67A">
      <w:start w:val="1"/>
      <w:numFmt w:val="decimal"/>
      <w:lvlText w:val="%1)"/>
      <w:lvlJc w:val="left"/>
      <w:pPr>
        <w:ind w:left="1068" w:hanging="360"/>
      </w:pPr>
      <w:rPr>
        <w:rFonts w:ascii="Arial" w:eastAsia="Times New Roman" w:hAnsi="Arial" w:cs="Arial"/>
      </w:rPr>
    </w:lvl>
    <w:lvl w:ilvl="1" w:tplc="04150017">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0C9F5A96"/>
    <w:multiLevelType w:val="hybridMultilevel"/>
    <w:tmpl w:val="D1C61E8A"/>
    <w:lvl w:ilvl="0" w:tplc="02EECE88">
      <w:start w:val="1"/>
      <w:numFmt w:val="decimal"/>
      <w:lvlText w:val="%1)"/>
      <w:lvlJc w:val="left"/>
      <w:pPr>
        <w:ind w:left="573" w:hanging="360"/>
      </w:pPr>
      <w:rPr>
        <w:rFonts w:hint="default"/>
        <w:color w:val="auto"/>
      </w:rPr>
    </w:lvl>
    <w:lvl w:ilvl="1" w:tplc="04150019" w:tentative="1">
      <w:start w:val="1"/>
      <w:numFmt w:val="lowerLetter"/>
      <w:lvlText w:val="%2."/>
      <w:lvlJc w:val="left"/>
      <w:pPr>
        <w:ind w:left="1293" w:hanging="360"/>
      </w:pPr>
    </w:lvl>
    <w:lvl w:ilvl="2" w:tplc="0415001B">
      <w:start w:val="1"/>
      <w:numFmt w:val="lowerRoman"/>
      <w:lvlText w:val="%3."/>
      <w:lvlJc w:val="right"/>
      <w:pPr>
        <w:ind w:left="2013" w:hanging="180"/>
      </w:pPr>
    </w:lvl>
    <w:lvl w:ilvl="3" w:tplc="0415000F" w:tentative="1">
      <w:start w:val="1"/>
      <w:numFmt w:val="decimal"/>
      <w:lvlText w:val="%4."/>
      <w:lvlJc w:val="left"/>
      <w:pPr>
        <w:ind w:left="2733" w:hanging="360"/>
      </w:pPr>
    </w:lvl>
    <w:lvl w:ilvl="4" w:tplc="04150019" w:tentative="1">
      <w:start w:val="1"/>
      <w:numFmt w:val="lowerLetter"/>
      <w:lvlText w:val="%5."/>
      <w:lvlJc w:val="left"/>
      <w:pPr>
        <w:ind w:left="3453" w:hanging="360"/>
      </w:pPr>
    </w:lvl>
    <w:lvl w:ilvl="5" w:tplc="0415001B" w:tentative="1">
      <w:start w:val="1"/>
      <w:numFmt w:val="lowerRoman"/>
      <w:lvlText w:val="%6."/>
      <w:lvlJc w:val="right"/>
      <w:pPr>
        <w:ind w:left="4173" w:hanging="180"/>
      </w:pPr>
    </w:lvl>
    <w:lvl w:ilvl="6" w:tplc="0415000F" w:tentative="1">
      <w:start w:val="1"/>
      <w:numFmt w:val="decimal"/>
      <w:lvlText w:val="%7."/>
      <w:lvlJc w:val="left"/>
      <w:pPr>
        <w:ind w:left="4893" w:hanging="360"/>
      </w:pPr>
    </w:lvl>
    <w:lvl w:ilvl="7" w:tplc="04150019" w:tentative="1">
      <w:start w:val="1"/>
      <w:numFmt w:val="lowerLetter"/>
      <w:lvlText w:val="%8."/>
      <w:lvlJc w:val="left"/>
      <w:pPr>
        <w:ind w:left="5613" w:hanging="360"/>
      </w:pPr>
    </w:lvl>
    <w:lvl w:ilvl="8" w:tplc="0415001B" w:tentative="1">
      <w:start w:val="1"/>
      <w:numFmt w:val="lowerRoman"/>
      <w:lvlText w:val="%9."/>
      <w:lvlJc w:val="right"/>
      <w:pPr>
        <w:ind w:left="6333" w:hanging="180"/>
      </w:pPr>
    </w:lvl>
  </w:abstractNum>
  <w:abstractNum w:abstractNumId="22" w15:restartNumberingAfterBreak="0">
    <w:nsid w:val="0CBE0CD4"/>
    <w:multiLevelType w:val="hybridMultilevel"/>
    <w:tmpl w:val="A4D4C358"/>
    <w:lvl w:ilvl="0" w:tplc="FA52BA30">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CE42D90"/>
    <w:multiLevelType w:val="hybridMultilevel"/>
    <w:tmpl w:val="7C5E86AC"/>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4" w15:restartNumberingAfterBreak="0">
    <w:nsid w:val="0CFF46CE"/>
    <w:multiLevelType w:val="multilevel"/>
    <w:tmpl w:val="B516B23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0E2E2DD2"/>
    <w:multiLevelType w:val="hybridMultilevel"/>
    <w:tmpl w:val="C2885E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0E7E3CDD"/>
    <w:multiLevelType w:val="hybridMultilevel"/>
    <w:tmpl w:val="31DE99CA"/>
    <w:lvl w:ilvl="0" w:tplc="B518EC48">
      <w:start w:val="1"/>
      <w:numFmt w:val="decimal"/>
      <w:lvlText w:val="%1)"/>
      <w:lvlJc w:val="left"/>
      <w:pPr>
        <w:tabs>
          <w:tab w:val="num" w:pos="1866"/>
        </w:tabs>
        <w:ind w:left="1866" w:hanging="360"/>
      </w:pPr>
      <w:rPr>
        <w:rFonts w:cs="Times New Roman" w:hint="default"/>
      </w:rPr>
    </w:lvl>
    <w:lvl w:ilvl="1" w:tplc="04150019">
      <w:start w:val="1"/>
      <w:numFmt w:val="lowerLetter"/>
      <w:lvlText w:val="%2."/>
      <w:lvlJc w:val="left"/>
      <w:pPr>
        <w:tabs>
          <w:tab w:val="num" w:pos="2160"/>
        </w:tabs>
        <w:ind w:left="2160" w:hanging="360"/>
      </w:pPr>
      <w:rPr>
        <w:rFonts w:cs="Times New Roman"/>
      </w:rPr>
    </w:lvl>
    <w:lvl w:ilvl="2" w:tplc="0415001B">
      <w:start w:val="1"/>
      <w:numFmt w:val="lowerRoman"/>
      <w:lvlText w:val="%3."/>
      <w:lvlJc w:val="right"/>
      <w:pPr>
        <w:tabs>
          <w:tab w:val="num" w:pos="2880"/>
        </w:tabs>
        <w:ind w:left="2880" w:hanging="180"/>
      </w:pPr>
      <w:rPr>
        <w:rFonts w:cs="Times New Roman"/>
      </w:rPr>
    </w:lvl>
    <w:lvl w:ilvl="3" w:tplc="0415000F">
      <w:start w:val="1"/>
      <w:numFmt w:val="decimal"/>
      <w:lvlText w:val="%4."/>
      <w:lvlJc w:val="left"/>
      <w:pPr>
        <w:tabs>
          <w:tab w:val="num" w:pos="3600"/>
        </w:tabs>
        <w:ind w:left="3600" w:hanging="360"/>
      </w:pPr>
      <w:rPr>
        <w:rFonts w:cs="Times New Roman"/>
      </w:rPr>
    </w:lvl>
    <w:lvl w:ilvl="4" w:tplc="04150019">
      <w:start w:val="1"/>
      <w:numFmt w:val="lowerLetter"/>
      <w:lvlText w:val="%5."/>
      <w:lvlJc w:val="left"/>
      <w:pPr>
        <w:tabs>
          <w:tab w:val="num" w:pos="4320"/>
        </w:tabs>
        <w:ind w:left="4320" w:hanging="360"/>
      </w:pPr>
      <w:rPr>
        <w:rFonts w:cs="Times New Roman"/>
      </w:rPr>
    </w:lvl>
    <w:lvl w:ilvl="5" w:tplc="0415001B">
      <w:start w:val="1"/>
      <w:numFmt w:val="lowerRoman"/>
      <w:lvlText w:val="%6."/>
      <w:lvlJc w:val="right"/>
      <w:pPr>
        <w:tabs>
          <w:tab w:val="num" w:pos="5040"/>
        </w:tabs>
        <w:ind w:left="5040" w:hanging="180"/>
      </w:pPr>
      <w:rPr>
        <w:rFonts w:cs="Times New Roman"/>
      </w:rPr>
    </w:lvl>
    <w:lvl w:ilvl="6" w:tplc="0415000F">
      <w:start w:val="1"/>
      <w:numFmt w:val="decimal"/>
      <w:lvlText w:val="%7."/>
      <w:lvlJc w:val="left"/>
      <w:pPr>
        <w:tabs>
          <w:tab w:val="num" w:pos="5760"/>
        </w:tabs>
        <w:ind w:left="5760" w:hanging="360"/>
      </w:pPr>
      <w:rPr>
        <w:rFonts w:cs="Times New Roman"/>
      </w:rPr>
    </w:lvl>
    <w:lvl w:ilvl="7" w:tplc="04150019">
      <w:start w:val="1"/>
      <w:numFmt w:val="lowerLetter"/>
      <w:lvlText w:val="%8."/>
      <w:lvlJc w:val="left"/>
      <w:pPr>
        <w:tabs>
          <w:tab w:val="num" w:pos="6480"/>
        </w:tabs>
        <w:ind w:left="6480" w:hanging="360"/>
      </w:pPr>
      <w:rPr>
        <w:rFonts w:cs="Times New Roman"/>
      </w:rPr>
    </w:lvl>
    <w:lvl w:ilvl="8" w:tplc="0415001B">
      <w:start w:val="1"/>
      <w:numFmt w:val="lowerRoman"/>
      <w:lvlText w:val="%9."/>
      <w:lvlJc w:val="right"/>
      <w:pPr>
        <w:tabs>
          <w:tab w:val="num" w:pos="7200"/>
        </w:tabs>
        <w:ind w:left="7200" w:hanging="180"/>
      </w:pPr>
      <w:rPr>
        <w:rFonts w:cs="Times New Roman"/>
      </w:rPr>
    </w:lvl>
  </w:abstractNum>
  <w:abstractNum w:abstractNumId="27" w15:restartNumberingAfterBreak="0">
    <w:nsid w:val="0FB7006E"/>
    <w:multiLevelType w:val="multilevel"/>
    <w:tmpl w:val="54BAF3B8"/>
    <w:lvl w:ilvl="0">
      <w:start w:val="1"/>
      <w:numFmt w:val="decimal"/>
      <w:lvlText w:val="%1."/>
      <w:lvlJc w:val="left"/>
      <w:pPr>
        <w:ind w:left="4472" w:hanging="360"/>
      </w:pPr>
      <w:rPr>
        <w:rFonts w:ascii="Arial" w:hAnsi="Arial" w:cs="Arial" w:hint="default"/>
        <w:b w:val="0"/>
        <w:bCs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10844B19"/>
    <w:multiLevelType w:val="hybridMultilevel"/>
    <w:tmpl w:val="27FEADEE"/>
    <w:lvl w:ilvl="0" w:tplc="04150011">
      <w:start w:val="1"/>
      <w:numFmt w:val="decimal"/>
      <w:lvlText w:val="%1)"/>
      <w:lvlJc w:val="left"/>
      <w:pPr>
        <w:ind w:left="765" w:hanging="360"/>
      </w:pPr>
      <w:rPr>
        <w:rFonts w:hint="default"/>
      </w:rPr>
    </w:lvl>
    <w:lvl w:ilvl="1" w:tplc="04150003">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9" w15:restartNumberingAfterBreak="0">
    <w:nsid w:val="10BC2188"/>
    <w:multiLevelType w:val="hybridMultilevel"/>
    <w:tmpl w:val="46C0ABCE"/>
    <w:lvl w:ilvl="0" w:tplc="895053DA">
      <w:start w:val="3"/>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113A000C"/>
    <w:multiLevelType w:val="hybridMultilevel"/>
    <w:tmpl w:val="57D2A812"/>
    <w:lvl w:ilvl="0" w:tplc="FFFFFFFF">
      <w:start w:val="1"/>
      <w:numFmt w:val="lowerLetter"/>
      <w:lvlText w:val="%1)"/>
      <w:lvlJc w:val="left"/>
      <w:pPr>
        <w:tabs>
          <w:tab w:val="num" w:pos="2490"/>
        </w:tabs>
        <w:ind w:left="2490" w:hanging="510"/>
      </w:pPr>
      <w:rPr>
        <w:rFonts w:cs="Times New Roman"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11A40097"/>
    <w:multiLevelType w:val="hybridMultilevel"/>
    <w:tmpl w:val="479A3BB0"/>
    <w:lvl w:ilvl="0" w:tplc="DDEA1026">
      <w:start w:val="3"/>
      <w:numFmt w:val="decimal"/>
      <w:lvlText w:val="%1."/>
      <w:lvlJc w:val="left"/>
      <w:pPr>
        <w:tabs>
          <w:tab w:val="num" w:pos="360"/>
        </w:tabs>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11B57650"/>
    <w:multiLevelType w:val="hybridMultilevel"/>
    <w:tmpl w:val="87A8B6D6"/>
    <w:lvl w:ilvl="0" w:tplc="04150011">
      <w:start w:val="1"/>
      <w:numFmt w:val="decimal"/>
      <w:lvlText w:val="%1)"/>
      <w:lvlJc w:val="left"/>
      <w:pPr>
        <w:ind w:left="1068" w:hanging="360"/>
      </w:pPr>
      <w:rPr>
        <w:rFonts w:hint="default"/>
      </w:rPr>
    </w:lvl>
    <w:lvl w:ilvl="1" w:tplc="04150001">
      <w:start w:val="1"/>
      <w:numFmt w:val="bullet"/>
      <w:lvlText w:val=""/>
      <w:lvlJc w:val="left"/>
      <w:pPr>
        <w:ind w:left="1788" w:hanging="360"/>
      </w:pPr>
      <w:rPr>
        <w:rFonts w:ascii="Symbol" w:hAnsi="Symbol" w:hint="default"/>
      </w:rPr>
    </w:lvl>
    <w:lvl w:ilvl="2" w:tplc="DAB01442">
      <w:start w:val="5"/>
      <w:numFmt w:val="decimal"/>
      <w:lvlText w:val="%3."/>
      <w:lvlJc w:val="left"/>
      <w:pPr>
        <w:ind w:left="2487" w:hanging="360"/>
      </w:pPr>
      <w:rPr>
        <w:rFonts w:hint="default"/>
        <w:b w:val="0"/>
      </w:rPr>
    </w:lvl>
    <w:lvl w:ilvl="3" w:tplc="F690A904">
      <w:start w:val="1"/>
      <w:numFmt w:val="decimal"/>
      <w:lvlText w:val="%4)"/>
      <w:lvlJc w:val="left"/>
      <w:pPr>
        <w:ind w:left="3228" w:hanging="360"/>
      </w:pPr>
      <w:rPr>
        <w:rFonts w:hint="default"/>
      </w:rPr>
    </w:lvl>
    <w:lvl w:ilvl="4" w:tplc="71F68924">
      <w:start w:val="10"/>
      <w:numFmt w:val="decimal"/>
      <w:lvlText w:val="%5"/>
      <w:lvlJc w:val="left"/>
      <w:pPr>
        <w:ind w:left="3948" w:hanging="360"/>
      </w:pPr>
      <w:rPr>
        <w:rFonts w:hint="default"/>
      </w:r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15:restartNumberingAfterBreak="0">
    <w:nsid w:val="13F27190"/>
    <w:multiLevelType w:val="hybridMultilevel"/>
    <w:tmpl w:val="C3CCE942"/>
    <w:lvl w:ilvl="0" w:tplc="5436ED1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145364D6"/>
    <w:multiLevelType w:val="hybridMultilevel"/>
    <w:tmpl w:val="513AB5F8"/>
    <w:lvl w:ilvl="0" w:tplc="04150017">
      <w:start w:val="1"/>
      <w:numFmt w:val="lowerLetter"/>
      <w:lvlText w:val="%1)"/>
      <w:lvlJc w:val="left"/>
      <w:pPr>
        <w:ind w:left="720" w:hanging="360"/>
      </w:pPr>
      <w:rPr>
        <w:rFonts w:hint="default"/>
      </w:rPr>
    </w:lvl>
    <w:lvl w:ilvl="1" w:tplc="0415001B">
      <w:start w:val="1"/>
      <w:numFmt w:val="lowerRoman"/>
      <w:lvlText w:val="%2."/>
      <w:lvlJc w:val="right"/>
      <w:pPr>
        <w:ind w:left="1440" w:hanging="360"/>
      </w:pPr>
    </w:lvl>
    <w:lvl w:ilvl="2" w:tplc="04150017">
      <w:start w:val="1"/>
      <w:numFmt w:val="lowerLetter"/>
      <w:lvlText w:val="%3)"/>
      <w:lvlJc w:val="left"/>
      <w:pPr>
        <w:ind w:left="9432"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5562F74"/>
    <w:multiLevelType w:val="multilevel"/>
    <w:tmpl w:val="83B89D7A"/>
    <w:lvl w:ilvl="0">
      <w:start w:val="1"/>
      <w:numFmt w:val="decimal"/>
      <w:lvlText w:val="%1)"/>
      <w:lvlJc w:val="left"/>
      <w:pPr>
        <w:ind w:left="720" w:hanging="360"/>
      </w:pPr>
      <w:rPr>
        <w:u w:val="none"/>
      </w:rPr>
    </w:lvl>
    <w:lvl w:ilvl="1">
      <w:start w:val="1"/>
      <w:numFmt w:val="decimal"/>
      <w:lvlText w:val="%2)"/>
      <w:lvlJc w:val="left"/>
      <w:pPr>
        <w:ind w:left="720" w:hanging="360"/>
      </w:p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160730BD"/>
    <w:multiLevelType w:val="hybridMultilevel"/>
    <w:tmpl w:val="57FCE502"/>
    <w:lvl w:ilvl="0" w:tplc="4CC0E5F4">
      <w:start w:val="1"/>
      <w:numFmt w:val="lowerLetter"/>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7" w15:restartNumberingAfterBreak="0">
    <w:nsid w:val="16A872BF"/>
    <w:multiLevelType w:val="hybridMultilevel"/>
    <w:tmpl w:val="BB6CD16C"/>
    <w:lvl w:ilvl="0" w:tplc="E93666A2">
      <w:start w:val="5"/>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71F2554"/>
    <w:multiLevelType w:val="hybridMultilevel"/>
    <w:tmpl w:val="621A0C8E"/>
    <w:lvl w:ilvl="0" w:tplc="EDDA6DF6">
      <w:start w:val="1"/>
      <w:numFmt w:val="lowerLetter"/>
      <w:lvlText w:val="%1)"/>
      <w:lvlJc w:val="left"/>
      <w:pPr>
        <w:tabs>
          <w:tab w:val="num" w:pos="1004"/>
        </w:tabs>
        <w:ind w:left="1004" w:hanging="360"/>
      </w:pPr>
      <w:rPr>
        <w:rFonts w:hint="default"/>
      </w:rPr>
    </w:lvl>
    <w:lvl w:ilvl="1" w:tplc="04150019">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9" w15:restartNumberingAfterBreak="0">
    <w:nsid w:val="177637AD"/>
    <w:multiLevelType w:val="hybridMultilevel"/>
    <w:tmpl w:val="47562A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9981753"/>
    <w:multiLevelType w:val="hybridMultilevel"/>
    <w:tmpl w:val="935CD398"/>
    <w:lvl w:ilvl="0" w:tplc="04150001">
      <w:start w:val="1"/>
      <w:numFmt w:val="bullet"/>
      <w:lvlText w:val=""/>
      <w:lvlJc w:val="left"/>
      <w:pPr>
        <w:tabs>
          <w:tab w:val="num" w:pos="1080"/>
        </w:tabs>
        <w:ind w:left="1080" w:hanging="360"/>
      </w:pPr>
      <w:rPr>
        <w:rFonts w:ascii="Symbol" w:hAnsi="Symbol"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2" w15:restartNumberingAfterBreak="0">
    <w:nsid w:val="1A8C25CD"/>
    <w:multiLevelType w:val="hybridMultilevel"/>
    <w:tmpl w:val="4A34394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1C9C45DB"/>
    <w:multiLevelType w:val="hybridMultilevel"/>
    <w:tmpl w:val="7C5E86AC"/>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4" w15:restartNumberingAfterBreak="0">
    <w:nsid w:val="1DFA44DD"/>
    <w:multiLevelType w:val="hybridMultilevel"/>
    <w:tmpl w:val="7C5E86AC"/>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5" w15:restartNumberingAfterBreak="0">
    <w:nsid w:val="202843A1"/>
    <w:multiLevelType w:val="hybridMultilevel"/>
    <w:tmpl w:val="7C5E86AC"/>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6" w15:restartNumberingAfterBreak="0">
    <w:nsid w:val="21637AA0"/>
    <w:multiLevelType w:val="hybridMultilevel"/>
    <w:tmpl w:val="A13AD948"/>
    <w:lvl w:ilvl="0" w:tplc="FFFFFFFF">
      <w:start w:val="1"/>
      <w:numFmt w:val="decimal"/>
      <w:lvlText w:val="%1)"/>
      <w:lvlJc w:val="left"/>
      <w:pPr>
        <w:ind w:left="765" w:hanging="360"/>
      </w:pPr>
      <w:rPr>
        <w:rFonts w:ascii="Arial" w:eastAsia="Calibri" w:hAnsi="Arial" w:cs="Arial" w:hint="default"/>
        <w:color w:val="auto"/>
      </w:rPr>
    </w:lvl>
    <w:lvl w:ilvl="1" w:tplc="FFFFFFFF" w:tentative="1">
      <w:start w:val="1"/>
      <w:numFmt w:val="lowerLetter"/>
      <w:lvlText w:val="%2."/>
      <w:lvlJc w:val="left"/>
      <w:pPr>
        <w:ind w:left="1485" w:hanging="360"/>
      </w:pPr>
    </w:lvl>
    <w:lvl w:ilvl="2" w:tplc="FFFFFFFF" w:tentative="1">
      <w:start w:val="1"/>
      <w:numFmt w:val="lowerRoman"/>
      <w:lvlText w:val="%3."/>
      <w:lvlJc w:val="right"/>
      <w:pPr>
        <w:ind w:left="2205" w:hanging="180"/>
      </w:pPr>
    </w:lvl>
    <w:lvl w:ilvl="3" w:tplc="FFFFFFFF" w:tentative="1">
      <w:start w:val="1"/>
      <w:numFmt w:val="decimal"/>
      <w:lvlText w:val="%4."/>
      <w:lvlJc w:val="left"/>
      <w:pPr>
        <w:ind w:left="2925" w:hanging="360"/>
      </w:pPr>
    </w:lvl>
    <w:lvl w:ilvl="4" w:tplc="FFFFFFFF" w:tentative="1">
      <w:start w:val="1"/>
      <w:numFmt w:val="lowerLetter"/>
      <w:lvlText w:val="%5."/>
      <w:lvlJc w:val="left"/>
      <w:pPr>
        <w:ind w:left="3645" w:hanging="360"/>
      </w:pPr>
    </w:lvl>
    <w:lvl w:ilvl="5" w:tplc="FFFFFFFF" w:tentative="1">
      <w:start w:val="1"/>
      <w:numFmt w:val="lowerRoman"/>
      <w:lvlText w:val="%6."/>
      <w:lvlJc w:val="right"/>
      <w:pPr>
        <w:ind w:left="4365" w:hanging="180"/>
      </w:pPr>
    </w:lvl>
    <w:lvl w:ilvl="6" w:tplc="FFFFFFFF" w:tentative="1">
      <w:start w:val="1"/>
      <w:numFmt w:val="decimal"/>
      <w:lvlText w:val="%7."/>
      <w:lvlJc w:val="left"/>
      <w:pPr>
        <w:ind w:left="5085" w:hanging="360"/>
      </w:pPr>
    </w:lvl>
    <w:lvl w:ilvl="7" w:tplc="FFFFFFFF" w:tentative="1">
      <w:start w:val="1"/>
      <w:numFmt w:val="lowerLetter"/>
      <w:lvlText w:val="%8."/>
      <w:lvlJc w:val="left"/>
      <w:pPr>
        <w:ind w:left="5805" w:hanging="360"/>
      </w:pPr>
    </w:lvl>
    <w:lvl w:ilvl="8" w:tplc="FFFFFFFF" w:tentative="1">
      <w:start w:val="1"/>
      <w:numFmt w:val="lowerRoman"/>
      <w:lvlText w:val="%9."/>
      <w:lvlJc w:val="right"/>
      <w:pPr>
        <w:ind w:left="6525" w:hanging="180"/>
      </w:pPr>
    </w:lvl>
  </w:abstractNum>
  <w:abstractNum w:abstractNumId="47" w15:restartNumberingAfterBreak="0">
    <w:nsid w:val="21660C93"/>
    <w:multiLevelType w:val="hybridMultilevel"/>
    <w:tmpl w:val="D84EA40E"/>
    <w:lvl w:ilvl="0" w:tplc="57DE50C6">
      <w:start w:val="1"/>
      <w:numFmt w:val="decimal"/>
      <w:lvlText w:val="%1)"/>
      <w:lvlJc w:val="left"/>
      <w:pPr>
        <w:ind w:left="1068" w:hanging="360"/>
      </w:pPr>
      <w:rPr>
        <w:rFonts w:ascii="Arial" w:eastAsia="Times New Roman" w:hAnsi="Arial" w:cs="Arial"/>
      </w:rPr>
    </w:lvl>
    <w:lvl w:ilvl="1" w:tplc="04150017">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8" w15:restartNumberingAfterBreak="0">
    <w:nsid w:val="221B22D5"/>
    <w:multiLevelType w:val="hybridMultilevel"/>
    <w:tmpl w:val="32F8D496"/>
    <w:lvl w:ilvl="0" w:tplc="FFFFFFFF">
      <w:start w:val="1"/>
      <w:numFmt w:val="decimal"/>
      <w:lvlText w:val="%1."/>
      <w:lvlJc w:val="left"/>
      <w:pPr>
        <w:ind w:left="3620" w:hanging="360"/>
      </w:pPr>
      <w:rPr>
        <w:rFonts w:hint="default"/>
        <w:color w:val="auto"/>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49" w15:restartNumberingAfterBreak="0">
    <w:nsid w:val="239372F7"/>
    <w:multiLevelType w:val="hybridMultilevel"/>
    <w:tmpl w:val="5A34D002"/>
    <w:lvl w:ilvl="0" w:tplc="04150017">
      <w:start w:val="1"/>
      <w:numFmt w:val="lowerLetter"/>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50" w15:restartNumberingAfterBreak="0">
    <w:nsid w:val="243669C2"/>
    <w:multiLevelType w:val="hybridMultilevel"/>
    <w:tmpl w:val="5994EFE0"/>
    <w:lvl w:ilvl="0" w:tplc="90DE3906">
      <w:start w:val="1"/>
      <w:numFmt w:val="decimal"/>
      <w:lvlText w:val="%1."/>
      <w:lvlJc w:val="left"/>
      <w:pPr>
        <w:ind w:left="720" w:hanging="360"/>
      </w:pPr>
      <w:rPr>
        <w:color w:val="auto"/>
      </w:rPr>
    </w:lvl>
    <w:lvl w:ilvl="1" w:tplc="24762AE4">
      <w:start w:val="4"/>
      <w:numFmt w:val="decimal"/>
      <w:lvlText w:val="%2"/>
      <w:lvlJc w:val="left"/>
      <w:pPr>
        <w:ind w:left="1440" w:hanging="360"/>
      </w:pPr>
    </w:lvl>
    <w:lvl w:ilvl="2" w:tplc="0415000F">
      <w:start w:val="1"/>
      <w:numFmt w:val="decimal"/>
      <w:lvlText w:val="%3."/>
      <w:lvlJc w:val="lef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285C0E60"/>
    <w:multiLevelType w:val="hybridMultilevel"/>
    <w:tmpl w:val="F348D316"/>
    <w:lvl w:ilvl="0" w:tplc="B0E864EC">
      <w:start w:val="1"/>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287413BF"/>
    <w:multiLevelType w:val="hybridMultilevel"/>
    <w:tmpl w:val="FC76F420"/>
    <w:name w:val="WW8Num55"/>
    <w:lvl w:ilvl="0" w:tplc="FAA07A90">
      <w:start w:val="14"/>
      <w:numFmt w:val="decimal"/>
      <w:lvlText w:val="%1."/>
      <w:lvlJc w:val="left"/>
      <w:pPr>
        <w:ind w:left="405" w:hanging="36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8E52508"/>
    <w:multiLevelType w:val="hybridMultilevel"/>
    <w:tmpl w:val="A13AD948"/>
    <w:lvl w:ilvl="0" w:tplc="5A90E19E">
      <w:start w:val="1"/>
      <w:numFmt w:val="decimal"/>
      <w:lvlText w:val="%1)"/>
      <w:lvlJc w:val="left"/>
      <w:pPr>
        <w:ind w:left="765" w:hanging="360"/>
      </w:pPr>
      <w:rPr>
        <w:rFonts w:ascii="Arial" w:eastAsia="Calibri" w:hAnsi="Arial" w:cs="Arial" w:hint="default"/>
        <w:color w:val="auto"/>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54" w15:restartNumberingAfterBreak="0">
    <w:nsid w:val="29893693"/>
    <w:multiLevelType w:val="hybridMultilevel"/>
    <w:tmpl w:val="57D2A812"/>
    <w:lvl w:ilvl="0" w:tplc="FFFFFFFF">
      <w:start w:val="1"/>
      <w:numFmt w:val="lowerLetter"/>
      <w:lvlText w:val="%1)"/>
      <w:lvlJc w:val="left"/>
      <w:pPr>
        <w:tabs>
          <w:tab w:val="num" w:pos="2490"/>
        </w:tabs>
        <w:ind w:left="2490" w:hanging="510"/>
      </w:pPr>
      <w:rPr>
        <w:rFonts w:cs="Times New Roman"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2AAC387C"/>
    <w:multiLevelType w:val="hybridMultilevel"/>
    <w:tmpl w:val="46B8831E"/>
    <w:lvl w:ilvl="0" w:tplc="4678DC40">
      <w:start w:val="1"/>
      <w:numFmt w:val="upperRoman"/>
      <w:lvlText w:val="%1."/>
      <w:lvlJc w:val="left"/>
      <w:pPr>
        <w:ind w:left="1146" w:hanging="72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6" w15:restartNumberingAfterBreak="0">
    <w:nsid w:val="2AF70C8A"/>
    <w:multiLevelType w:val="multilevel"/>
    <w:tmpl w:val="DFE2785A"/>
    <w:lvl w:ilvl="0">
      <w:start w:val="4"/>
      <w:numFmt w:val="lowerLetter"/>
      <w:lvlText w:val="%1."/>
      <w:lvlJc w:val="left"/>
      <w:pPr>
        <w:tabs>
          <w:tab w:val="num" w:pos="720"/>
        </w:tabs>
        <w:ind w:left="720" w:hanging="360"/>
      </w:pPr>
    </w:lvl>
    <w:lvl w:ilvl="1">
      <w:start w:val="3"/>
      <w:numFmt w:val="decimal"/>
      <w:lvlText w:val="%2."/>
      <w:lvlJc w:val="left"/>
      <w:pPr>
        <w:ind w:left="1440" w:hanging="360"/>
      </w:pPr>
      <w:rPr>
        <w:rFonts w:hint="default"/>
        <w:strike w:val="0"/>
        <w:color w:val="auto"/>
      </w:rPr>
    </w:lvl>
    <w:lvl w:ilvl="2">
      <w:start w:val="1"/>
      <w:numFmt w:val="lowerLetter"/>
      <w:lvlText w:val="%3."/>
      <w:lvlJc w:val="left"/>
      <w:pPr>
        <w:tabs>
          <w:tab w:val="num" w:pos="2160"/>
        </w:tabs>
        <w:ind w:left="2160" w:hanging="360"/>
      </w:pPr>
    </w:lvl>
    <w:lvl w:ilvl="3">
      <w:start w:val="1"/>
      <w:numFmt w:val="lowerLetter"/>
      <w:lvlText w:val="%4)"/>
      <w:lvlJc w:val="left"/>
      <w:pPr>
        <w:ind w:left="2880" w:hanging="360"/>
      </w:pPr>
      <w:rPr>
        <w:rFonts w:eastAsia="Calibri" w:hint="default"/>
        <w:sz w:val="24"/>
      </w:rPr>
    </w:lvl>
    <w:lvl w:ilvl="4">
      <w:start w:val="1"/>
      <w:numFmt w:val="decimal"/>
      <w:lvlText w:val="%5)"/>
      <w:lvlJc w:val="left"/>
      <w:pPr>
        <w:ind w:left="3600" w:hanging="360"/>
      </w:pPr>
      <w:rPr>
        <w:rFonts w:hint="default"/>
      </w:r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7" w15:restartNumberingAfterBreak="0">
    <w:nsid w:val="2D501510"/>
    <w:multiLevelType w:val="hybridMultilevel"/>
    <w:tmpl w:val="4FD03628"/>
    <w:lvl w:ilvl="0" w:tplc="F9CE1AE8">
      <w:start w:val="1"/>
      <w:numFmt w:val="decimal"/>
      <w:lvlText w:val="%1)"/>
      <w:lvlJc w:val="left"/>
      <w:pPr>
        <w:ind w:left="1145" w:hanging="360"/>
      </w:pPr>
      <w:rPr>
        <w:rFonts w:ascii="Arial" w:eastAsia="Times New Roman" w:hAnsi="Arial" w:cs="Arial"/>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2D6E7DAF"/>
    <w:multiLevelType w:val="hybridMultilevel"/>
    <w:tmpl w:val="D3BC8E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2E0823E2"/>
    <w:multiLevelType w:val="singleLevel"/>
    <w:tmpl w:val="0000000F"/>
    <w:lvl w:ilvl="0">
      <w:start w:val="1"/>
      <w:numFmt w:val="decimal"/>
      <w:lvlText w:val="%1."/>
      <w:lvlJc w:val="left"/>
      <w:pPr>
        <w:tabs>
          <w:tab w:val="num" w:pos="0"/>
        </w:tabs>
        <w:ind w:left="720" w:hanging="360"/>
      </w:pPr>
      <w:rPr>
        <w:b w:val="0"/>
        <w:sz w:val="24"/>
        <w:szCs w:val="24"/>
      </w:rPr>
    </w:lvl>
  </w:abstractNum>
  <w:abstractNum w:abstractNumId="60" w15:restartNumberingAfterBreak="0">
    <w:nsid w:val="2FAA49B4"/>
    <w:multiLevelType w:val="hybridMultilevel"/>
    <w:tmpl w:val="CE82D4A8"/>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30638AE"/>
    <w:multiLevelType w:val="hybridMultilevel"/>
    <w:tmpl w:val="9558BC5E"/>
    <w:lvl w:ilvl="0" w:tplc="173E0336">
      <w:start w:val="1"/>
      <w:numFmt w:val="bullet"/>
      <w:lvlText w:val="−"/>
      <w:lvlJc w:val="left"/>
      <w:pPr>
        <w:ind w:left="1211" w:hanging="360"/>
      </w:pPr>
      <w:rPr>
        <w:rFonts w:ascii="Times New Roman" w:hAnsi="Times New Roman" w:cs="Times New Roman" w:hint="default"/>
        <w:color w:val="auto"/>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62" w15:restartNumberingAfterBreak="0">
    <w:nsid w:val="38AD0620"/>
    <w:multiLevelType w:val="hybridMultilevel"/>
    <w:tmpl w:val="64CC686A"/>
    <w:lvl w:ilvl="0" w:tplc="7A301A04">
      <w:start w:val="1"/>
      <w:numFmt w:val="decimal"/>
      <w:lvlText w:val="%1."/>
      <w:lvlJc w:val="left"/>
      <w:pPr>
        <w:tabs>
          <w:tab w:val="num" w:pos="360"/>
        </w:tabs>
        <w:ind w:left="360" w:hanging="360"/>
      </w:pPr>
      <w:rPr>
        <w:color w:val="auto"/>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3B2F4A62"/>
    <w:multiLevelType w:val="hybridMultilevel"/>
    <w:tmpl w:val="2248A21A"/>
    <w:lvl w:ilvl="0" w:tplc="B6CC518E">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3FE16436"/>
    <w:multiLevelType w:val="hybridMultilevel"/>
    <w:tmpl w:val="57D2A812"/>
    <w:lvl w:ilvl="0" w:tplc="FFFFFFFF">
      <w:start w:val="1"/>
      <w:numFmt w:val="lowerLetter"/>
      <w:lvlText w:val="%1)"/>
      <w:lvlJc w:val="left"/>
      <w:pPr>
        <w:tabs>
          <w:tab w:val="num" w:pos="2490"/>
        </w:tabs>
        <w:ind w:left="2490" w:hanging="510"/>
      </w:pPr>
      <w:rPr>
        <w:rFonts w:cs="Times New Roman"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408D12A6"/>
    <w:multiLevelType w:val="hybridMultilevel"/>
    <w:tmpl w:val="27DA4278"/>
    <w:lvl w:ilvl="0" w:tplc="1E84F8DA">
      <w:start w:val="1"/>
      <w:numFmt w:val="decimal"/>
      <w:lvlText w:val="%1."/>
      <w:lvlJc w:val="left"/>
      <w:pPr>
        <w:tabs>
          <w:tab w:val="num" w:pos="644"/>
        </w:tabs>
        <w:ind w:left="644"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1674381"/>
    <w:multiLevelType w:val="hybridMultilevel"/>
    <w:tmpl w:val="F4BC892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7" w15:restartNumberingAfterBreak="0">
    <w:nsid w:val="419E7CDC"/>
    <w:multiLevelType w:val="hybridMultilevel"/>
    <w:tmpl w:val="3FC26D8A"/>
    <w:lvl w:ilvl="0" w:tplc="FFFFFFFF">
      <w:start w:val="1"/>
      <w:numFmt w:val="decimal"/>
      <w:lvlText w:val="%1."/>
      <w:lvlJc w:val="left"/>
      <w:pPr>
        <w:tabs>
          <w:tab w:val="num" w:pos="360"/>
        </w:tabs>
        <w:ind w:left="360" w:hanging="360"/>
      </w:pPr>
      <w:rPr>
        <w:rFonts w:hint="default"/>
        <w:color w:val="auto"/>
        <w:sz w:val="23"/>
        <w:szCs w:val="23"/>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45F620EE"/>
    <w:multiLevelType w:val="singleLevel"/>
    <w:tmpl w:val="2378358C"/>
    <w:lvl w:ilvl="0">
      <w:start w:val="1"/>
      <w:numFmt w:val="bullet"/>
      <w:pStyle w:val="Standardwypunktowany"/>
      <w:lvlText w:val=""/>
      <w:lvlJc w:val="left"/>
      <w:pPr>
        <w:tabs>
          <w:tab w:val="num" w:pos="360"/>
        </w:tabs>
        <w:ind w:left="360" w:hanging="360"/>
      </w:pPr>
      <w:rPr>
        <w:rFonts w:ascii="Symbol" w:hAnsi="Symbol" w:hint="default"/>
      </w:rPr>
    </w:lvl>
  </w:abstractNum>
  <w:abstractNum w:abstractNumId="69" w15:restartNumberingAfterBreak="0">
    <w:nsid w:val="465B573F"/>
    <w:multiLevelType w:val="hybridMultilevel"/>
    <w:tmpl w:val="37CAD07C"/>
    <w:lvl w:ilvl="0" w:tplc="88909C8C">
      <w:start w:val="1"/>
      <w:numFmt w:val="lowerLetter"/>
      <w:lvlText w:val="%1)"/>
      <w:lvlJc w:val="left"/>
      <w:pPr>
        <w:ind w:left="1077" w:hanging="360"/>
      </w:pPr>
      <w:rPr>
        <w:rFonts w:hint="default"/>
        <w:u w:val="none"/>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0" w15:restartNumberingAfterBreak="0">
    <w:nsid w:val="48273F87"/>
    <w:multiLevelType w:val="hybridMultilevel"/>
    <w:tmpl w:val="E3827038"/>
    <w:lvl w:ilvl="0" w:tplc="8A2AD70A">
      <w:start w:val="1"/>
      <w:numFmt w:val="decimal"/>
      <w:lvlText w:val="%1)"/>
      <w:lvlJc w:val="left"/>
      <w:pPr>
        <w:ind w:left="1080" w:hanging="360"/>
      </w:pPr>
      <w:rPr>
        <w:rFonts w:cs="Times New Roman"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49810CE3"/>
    <w:multiLevelType w:val="hybridMultilevel"/>
    <w:tmpl w:val="04D8568E"/>
    <w:lvl w:ilvl="0" w:tplc="A4DC17F6">
      <w:start w:val="1"/>
      <w:numFmt w:val="decimal"/>
      <w:lvlText w:val="%1."/>
      <w:lvlJc w:val="left"/>
      <w:pPr>
        <w:ind w:left="405" w:hanging="360"/>
      </w:pPr>
      <w:rPr>
        <w:rFonts w:hint="default"/>
        <w:b w:val="0"/>
        <w:i w:val="0"/>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72" w15:restartNumberingAfterBreak="0">
    <w:nsid w:val="4A2658DD"/>
    <w:multiLevelType w:val="hybridMultilevel"/>
    <w:tmpl w:val="C83AD2C8"/>
    <w:lvl w:ilvl="0" w:tplc="07E2B4E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15:restartNumberingAfterBreak="0">
    <w:nsid w:val="4B1E0640"/>
    <w:multiLevelType w:val="hybridMultilevel"/>
    <w:tmpl w:val="7C5E86AC"/>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74" w15:restartNumberingAfterBreak="0">
    <w:nsid w:val="4E9B511C"/>
    <w:multiLevelType w:val="hybridMultilevel"/>
    <w:tmpl w:val="09161208"/>
    <w:lvl w:ilvl="0" w:tplc="21E6C282">
      <w:start w:val="1"/>
      <w:numFmt w:val="bullet"/>
      <w:lvlText w:val=""/>
      <w:lvlJc w:val="left"/>
      <w:pPr>
        <w:ind w:left="360" w:hanging="360"/>
      </w:pPr>
      <w:rPr>
        <w:rFonts w:ascii="Symbol" w:hAnsi="Symbol" w:hint="default"/>
        <w:sz w:val="24"/>
        <w:szCs w:val="24"/>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75" w15:restartNumberingAfterBreak="0">
    <w:nsid w:val="4EA3046A"/>
    <w:multiLevelType w:val="hybridMultilevel"/>
    <w:tmpl w:val="7C5E86AC"/>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76" w15:restartNumberingAfterBreak="0">
    <w:nsid w:val="4EED1309"/>
    <w:multiLevelType w:val="hybridMultilevel"/>
    <w:tmpl w:val="0F6ADC00"/>
    <w:lvl w:ilvl="0" w:tplc="04150011">
      <w:start w:val="1"/>
      <w:numFmt w:val="decimal"/>
      <w:lvlText w:val="%1)"/>
      <w:lvlJc w:val="left"/>
      <w:pPr>
        <w:ind w:left="720" w:hanging="360"/>
      </w:pPr>
    </w:lvl>
    <w:lvl w:ilvl="1" w:tplc="0415000F">
      <w:start w:val="1"/>
      <w:numFmt w:val="decimal"/>
      <w:lvlText w:val="%2."/>
      <w:lvlJc w:val="left"/>
      <w:pPr>
        <w:ind w:left="786" w:hanging="360"/>
      </w:pPr>
    </w:lvl>
    <w:lvl w:ilvl="2" w:tplc="1E1A24D2">
      <w:start w:val="1"/>
      <w:numFmt w:val="lowerLetter"/>
      <w:lvlText w:val="%3."/>
      <w:lvlJc w:val="left"/>
      <w:pPr>
        <w:ind w:left="2340" w:hanging="360"/>
      </w:pPr>
      <w:rPr>
        <w:rFonts w:hint="default"/>
        <w:color w:val="auto"/>
      </w:rPr>
    </w:lvl>
    <w:lvl w:ilvl="3" w:tplc="5E986846">
      <w:start w:val="2"/>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FD2763D"/>
    <w:multiLevelType w:val="hybridMultilevel"/>
    <w:tmpl w:val="B4E087CE"/>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78" w15:restartNumberingAfterBreak="0">
    <w:nsid w:val="50010562"/>
    <w:multiLevelType w:val="multilevel"/>
    <w:tmpl w:val="0CA6A330"/>
    <w:lvl w:ilvl="0">
      <w:start w:val="13"/>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86"/>
        </w:tabs>
        <w:ind w:left="786" w:hanging="360"/>
      </w:pPr>
      <w:rPr>
        <w:rFonts w:cs="Times New Roman" w:hint="default"/>
      </w:rPr>
    </w:lvl>
    <w:lvl w:ilvl="2">
      <w:start w:val="1"/>
      <w:numFmt w:val="lowerRoman"/>
      <w:lvlText w:val="%3."/>
      <w:lvlJc w:val="left"/>
      <w:pPr>
        <w:tabs>
          <w:tab w:val="num" w:pos="2160"/>
        </w:tabs>
        <w:ind w:left="2160" w:firstLine="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firstLine="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firstLine="0"/>
      </w:pPr>
      <w:rPr>
        <w:rFonts w:cs="Times New Roman" w:hint="default"/>
      </w:rPr>
    </w:lvl>
  </w:abstractNum>
  <w:abstractNum w:abstractNumId="79" w15:restartNumberingAfterBreak="0">
    <w:nsid w:val="52072218"/>
    <w:multiLevelType w:val="hybridMultilevel"/>
    <w:tmpl w:val="6BDA27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55270DB9"/>
    <w:multiLevelType w:val="hybridMultilevel"/>
    <w:tmpl w:val="0936A8A8"/>
    <w:lvl w:ilvl="0" w:tplc="D7B289D4">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79239A4"/>
    <w:multiLevelType w:val="hybridMultilevel"/>
    <w:tmpl w:val="8CD2EECA"/>
    <w:lvl w:ilvl="0" w:tplc="FFFFFFFF">
      <w:start w:val="3"/>
      <w:numFmt w:val="decimal"/>
      <w:lvlText w:val="%1."/>
      <w:lvlJc w:val="left"/>
      <w:pPr>
        <w:ind w:left="87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57CE4862"/>
    <w:multiLevelType w:val="hybridMultilevel"/>
    <w:tmpl w:val="3D208968"/>
    <w:lvl w:ilvl="0" w:tplc="016A8856">
      <w:start w:val="1"/>
      <w:numFmt w:val="decimal"/>
      <w:lvlText w:val="%1)"/>
      <w:lvlJc w:val="left"/>
      <w:pPr>
        <w:ind w:left="720" w:hanging="360"/>
      </w:pPr>
      <w:rPr>
        <w:rFonts w:ascii="Arial" w:eastAsia="Times New Roman" w:hAnsi="Arial" w:cs="Arial"/>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7F529D3"/>
    <w:multiLevelType w:val="hybridMultilevel"/>
    <w:tmpl w:val="6A500ECE"/>
    <w:lvl w:ilvl="0" w:tplc="FDB46F6A">
      <w:start w:val="1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8AE6110"/>
    <w:multiLevelType w:val="hybridMultilevel"/>
    <w:tmpl w:val="D63A0AE2"/>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85" w15:restartNumberingAfterBreak="0">
    <w:nsid w:val="59F30725"/>
    <w:multiLevelType w:val="hybridMultilevel"/>
    <w:tmpl w:val="ABBCCEA6"/>
    <w:lvl w:ilvl="0" w:tplc="B37ACBFA">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86" w15:restartNumberingAfterBreak="0">
    <w:nsid w:val="5AFF369E"/>
    <w:multiLevelType w:val="hybridMultilevel"/>
    <w:tmpl w:val="F79CB1AA"/>
    <w:lvl w:ilvl="0" w:tplc="38BA9E3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7" w15:restartNumberingAfterBreak="0">
    <w:nsid w:val="5BF754EE"/>
    <w:multiLevelType w:val="hybridMultilevel"/>
    <w:tmpl w:val="3BD85E62"/>
    <w:lvl w:ilvl="0" w:tplc="04150017">
      <w:start w:val="1"/>
      <w:numFmt w:val="lowerLetter"/>
      <w:lvlText w:val="%1)"/>
      <w:lvlJc w:val="left"/>
      <w:pPr>
        <w:ind w:left="723" w:hanging="360"/>
      </w:pPr>
    </w:lvl>
    <w:lvl w:ilvl="1" w:tplc="04150019">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88" w15:restartNumberingAfterBreak="0">
    <w:nsid w:val="5C382838"/>
    <w:multiLevelType w:val="hybridMultilevel"/>
    <w:tmpl w:val="4284395A"/>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89" w15:restartNumberingAfterBreak="0">
    <w:nsid w:val="5C9462A3"/>
    <w:multiLevelType w:val="multilevel"/>
    <w:tmpl w:val="922C114A"/>
    <w:lvl w:ilvl="0">
      <w:start w:val="1"/>
      <w:numFmt w:val="decimal"/>
      <w:lvlText w:val="%1."/>
      <w:lvlJc w:val="left"/>
      <w:pPr>
        <w:tabs>
          <w:tab w:val="num" w:pos="1277"/>
        </w:tabs>
        <w:ind w:left="1277" w:hanging="284"/>
      </w:pPr>
      <w:rPr>
        <w:rFonts w:ascii="Arial" w:eastAsia="Times New Roman" w:hAnsi="Arial" w:cs="Arial"/>
        <w:b w:val="0"/>
        <w:color w:val="000000"/>
        <w:w w:val="100"/>
        <w:sz w:val="23"/>
        <w:szCs w:val="23"/>
        <w:vertAlign w:val="baseline"/>
      </w:rPr>
    </w:lvl>
    <w:lvl w:ilvl="1">
      <w:start w:val="1"/>
      <w:numFmt w:val="decimal"/>
      <w:lvlText w:val="%2)"/>
      <w:lvlJc w:val="left"/>
      <w:pPr>
        <w:ind w:left="1440" w:hanging="360"/>
      </w:pPr>
      <w:rPr>
        <w:rFonts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0" w15:restartNumberingAfterBreak="0">
    <w:nsid w:val="5E814695"/>
    <w:multiLevelType w:val="hybridMultilevel"/>
    <w:tmpl w:val="B4966878"/>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91" w15:restartNumberingAfterBreak="0">
    <w:nsid w:val="5EBD38F2"/>
    <w:multiLevelType w:val="hybridMultilevel"/>
    <w:tmpl w:val="0EB233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204057F"/>
    <w:multiLevelType w:val="hybridMultilevel"/>
    <w:tmpl w:val="A2AAC406"/>
    <w:lvl w:ilvl="0" w:tplc="04150017">
      <w:start w:val="1"/>
      <w:numFmt w:val="lowerLetter"/>
      <w:lvlText w:val="%1)"/>
      <w:lvlJc w:val="left"/>
      <w:pPr>
        <w:ind w:left="720" w:hanging="360"/>
      </w:pPr>
      <w:rPr>
        <w:rFonts w:hint="default"/>
      </w:rPr>
    </w:lvl>
    <w:lvl w:ilvl="1" w:tplc="04150001">
      <w:start w:val="1"/>
      <w:numFmt w:val="bullet"/>
      <w:lvlText w:val=""/>
      <w:lvlJc w:val="left"/>
      <w:pPr>
        <w:ind w:left="1440" w:hanging="360"/>
      </w:pPr>
      <w:rPr>
        <w:rFonts w:ascii="Symbol" w:hAnsi="Symbol" w:hint="default"/>
      </w:rPr>
    </w:lvl>
    <w:lvl w:ilvl="2" w:tplc="045E0752">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2577ACB"/>
    <w:multiLevelType w:val="hybridMultilevel"/>
    <w:tmpl w:val="EC2CE3FA"/>
    <w:lvl w:ilvl="0" w:tplc="7E32AC82">
      <w:start w:val="1"/>
      <w:numFmt w:val="decimal"/>
      <w:lvlText w:val="%1."/>
      <w:lvlJc w:val="left"/>
      <w:pPr>
        <w:ind w:left="426" w:hanging="360"/>
      </w:pPr>
      <w:rPr>
        <w:rFonts w:ascii="Arial" w:eastAsia="Times New Roman" w:hAnsi="Arial" w:cs="Arial"/>
        <w:b w:val="0"/>
      </w:rPr>
    </w:lvl>
    <w:lvl w:ilvl="1" w:tplc="04150019" w:tentative="1">
      <w:start w:val="1"/>
      <w:numFmt w:val="lowerLetter"/>
      <w:lvlText w:val="%2."/>
      <w:lvlJc w:val="left"/>
      <w:pPr>
        <w:ind w:left="1146" w:hanging="360"/>
      </w:pPr>
    </w:lvl>
    <w:lvl w:ilvl="2" w:tplc="0415001B">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94" w15:restartNumberingAfterBreak="0">
    <w:nsid w:val="62756C1D"/>
    <w:multiLevelType w:val="hybridMultilevel"/>
    <w:tmpl w:val="B4664970"/>
    <w:lvl w:ilvl="0" w:tplc="D78A7BC0">
      <w:start w:val="1"/>
      <w:numFmt w:val="decimal"/>
      <w:lvlText w:val="%1."/>
      <w:lvlJc w:val="left"/>
      <w:pPr>
        <w:ind w:left="786"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5" w15:restartNumberingAfterBreak="0">
    <w:nsid w:val="640967DF"/>
    <w:multiLevelType w:val="hybridMultilevel"/>
    <w:tmpl w:val="2EA0F54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6" w15:restartNumberingAfterBreak="0">
    <w:nsid w:val="66E47915"/>
    <w:multiLevelType w:val="hybridMultilevel"/>
    <w:tmpl w:val="22F0D852"/>
    <w:lvl w:ilvl="0" w:tplc="6898F96A">
      <w:start w:val="1"/>
      <w:numFmt w:val="decimal"/>
      <w:lvlText w:val="%1)"/>
      <w:lvlJc w:val="left"/>
      <w:pPr>
        <w:ind w:left="1680" w:hanging="360"/>
      </w:pPr>
      <w:rPr>
        <w:rFonts w:ascii="Arial" w:eastAsia="Times New Roman" w:hAnsi="Arial" w:cs="Arial"/>
      </w:rPr>
    </w:lvl>
    <w:lvl w:ilvl="1" w:tplc="04150019" w:tentative="1">
      <w:start w:val="1"/>
      <w:numFmt w:val="lowerLetter"/>
      <w:lvlText w:val="%2."/>
      <w:lvlJc w:val="left"/>
      <w:pPr>
        <w:ind w:left="2400" w:hanging="360"/>
      </w:pPr>
    </w:lvl>
    <w:lvl w:ilvl="2" w:tplc="0415001B" w:tentative="1">
      <w:start w:val="1"/>
      <w:numFmt w:val="lowerRoman"/>
      <w:lvlText w:val="%3."/>
      <w:lvlJc w:val="right"/>
      <w:pPr>
        <w:ind w:left="3120" w:hanging="180"/>
      </w:pPr>
    </w:lvl>
    <w:lvl w:ilvl="3" w:tplc="0415000F" w:tentative="1">
      <w:start w:val="1"/>
      <w:numFmt w:val="decimal"/>
      <w:lvlText w:val="%4."/>
      <w:lvlJc w:val="left"/>
      <w:pPr>
        <w:ind w:left="3840" w:hanging="360"/>
      </w:pPr>
    </w:lvl>
    <w:lvl w:ilvl="4" w:tplc="04150019" w:tentative="1">
      <w:start w:val="1"/>
      <w:numFmt w:val="lowerLetter"/>
      <w:lvlText w:val="%5."/>
      <w:lvlJc w:val="left"/>
      <w:pPr>
        <w:ind w:left="4560" w:hanging="360"/>
      </w:pPr>
    </w:lvl>
    <w:lvl w:ilvl="5" w:tplc="0415001B" w:tentative="1">
      <w:start w:val="1"/>
      <w:numFmt w:val="lowerRoman"/>
      <w:lvlText w:val="%6."/>
      <w:lvlJc w:val="right"/>
      <w:pPr>
        <w:ind w:left="5280" w:hanging="180"/>
      </w:pPr>
    </w:lvl>
    <w:lvl w:ilvl="6" w:tplc="0415000F" w:tentative="1">
      <w:start w:val="1"/>
      <w:numFmt w:val="decimal"/>
      <w:lvlText w:val="%7."/>
      <w:lvlJc w:val="left"/>
      <w:pPr>
        <w:ind w:left="6000" w:hanging="360"/>
      </w:pPr>
    </w:lvl>
    <w:lvl w:ilvl="7" w:tplc="04150019" w:tentative="1">
      <w:start w:val="1"/>
      <w:numFmt w:val="lowerLetter"/>
      <w:lvlText w:val="%8."/>
      <w:lvlJc w:val="left"/>
      <w:pPr>
        <w:ind w:left="6720" w:hanging="360"/>
      </w:pPr>
    </w:lvl>
    <w:lvl w:ilvl="8" w:tplc="0415001B" w:tentative="1">
      <w:start w:val="1"/>
      <w:numFmt w:val="lowerRoman"/>
      <w:lvlText w:val="%9."/>
      <w:lvlJc w:val="right"/>
      <w:pPr>
        <w:ind w:left="7440" w:hanging="180"/>
      </w:pPr>
    </w:lvl>
  </w:abstractNum>
  <w:abstractNum w:abstractNumId="97" w15:restartNumberingAfterBreak="0">
    <w:nsid w:val="68083B15"/>
    <w:multiLevelType w:val="hybridMultilevel"/>
    <w:tmpl w:val="2CB812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8BA76FC"/>
    <w:multiLevelType w:val="hybridMultilevel"/>
    <w:tmpl w:val="0278336C"/>
    <w:lvl w:ilvl="0" w:tplc="20C8F2A0">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99" w15:restartNumberingAfterBreak="0">
    <w:nsid w:val="69471B35"/>
    <w:multiLevelType w:val="hybridMultilevel"/>
    <w:tmpl w:val="7C5E86AC"/>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00" w15:restartNumberingAfterBreak="0">
    <w:nsid w:val="69B80F08"/>
    <w:multiLevelType w:val="hybridMultilevel"/>
    <w:tmpl w:val="9D44C0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6D120EFE"/>
    <w:multiLevelType w:val="hybridMultilevel"/>
    <w:tmpl w:val="9B024C3A"/>
    <w:lvl w:ilvl="0" w:tplc="BAEA577E">
      <w:start w:val="1"/>
      <w:numFmt w:val="decimal"/>
      <w:lvlText w:val="%1."/>
      <w:lvlJc w:val="left"/>
      <w:pPr>
        <w:tabs>
          <w:tab w:val="num" w:pos="720"/>
        </w:tabs>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2" w15:restartNumberingAfterBreak="0">
    <w:nsid w:val="6DE37E2A"/>
    <w:multiLevelType w:val="hybridMultilevel"/>
    <w:tmpl w:val="D7AEC4D6"/>
    <w:lvl w:ilvl="0" w:tplc="72D01C74">
      <w:start w:val="1"/>
      <w:numFmt w:val="decimal"/>
      <w:lvlText w:val="%1)"/>
      <w:lvlJc w:val="left"/>
      <w:pPr>
        <w:ind w:left="270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6E713369"/>
    <w:multiLevelType w:val="hybridMultilevel"/>
    <w:tmpl w:val="ED461E3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4" w15:restartNumberingAfterBreak="0">
    <w:nsid w:val="6F026FA8"/>
    <w:multiLevelType w:val="hybridMultilevel"/>
    <w:tmpl w:val="63923506"/>
    <w:lvl w:ilvl="0" w:tplc="04150017">
      <w:start w:val="1"/>
      <w:numFmt w:val="lowerLetter"/>
      <w:lvlText w:val="%1)"/>
      <w:lvlJc w:val="left"/>
      <w:pPr>
        <w:ind w:left="723" w:hanging="360"/>
      </w:p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105" w15:restartNumberingAfterBreak="0">
    <w:nsid w:val="70D86729"/>
    <w:multiLevelType w:val="hybridMultilevel"/>
    <w:tmpl w:val="6352DA82"/>
    <w:lvl w:ilvl="0" w:tplc="FFFFFFFF">
      <w:start w:val="1"/>
      <w:numFmt w:val="decimal"/>
      <w:lvlText w:val="%1."/>
      <w:lvlJc w:val="left"/>
      <w:pPr>
        <w:ind w:left="720" w:hanging="360"/>
      </w:pPr>
      <w:rPr>
        <w:rFonts w:ascii="Arial"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71D6676C"/>
    <w:multiLevelType w:val="hybridMultilevel"/>
    <w:tmpl w:val="E9EA4DAE"/>
    <w:lvl w:ilvl="0" w:tplc="66CC0FA8">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7" w15:restartNumberingAfterBreak="0">
    <w:nsid w:val="71F8165A"/>
    <w:multiLevelType w:val="hybridMultilevel"/>
    <w:tmpl w:val="7E2CD3C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08" w15:restartNumberingAfterBreak="0">
    <w:nsid w:val="7289404C"/>
    <w:multiLevelType w:val="hybridMultilevel"/>
    <w:tmpl w:val="78ACDB8A"/>
    <w:lvl w:ilvl="0" w:tplc="04150017">
      <w:start w:val="1"/>
      <w:numFmt w:val="lowerLetter"/>
      <w:lvlText w:val="%1)"/>
      <w:lvlJc w:val="left"/>
      <w:pPr>
        <w:ind w:left="723" w:hanging="360"/>
      </w:pPr>
      <w:rPr>
        <w:rFonts w:hint="default"/>
      </w:rPr>
    </w:lvl>
    <w:lvl w:ilvl="1" w:tplc="04150003" w:tentative="1">
      <w:start w:val="1"/>
      <w:numFmt w:val="bullet"/>
      <w:lvlText w:val="o"/>
      <w:lvlJc w:val="left"/>
      <w:pPr>
        <w:ind w:left="1443" w:hanging="360"/>
      </w:pPr>
      <w:rPr>
        <w:rFonts w:ascii="Courier New" w:hAnsi="Courier New" w:cs="Courier New" w:hint="default"/>
      </w:rPr>
    </w:lvl>
    <w:lvl w:ilvl="2" w:tplc="04150005" w:tentative="1">
      <w:start w:val="1"/>
      <w:numFmt w:val="bullet"/>
      <w:lvlText w:val=""/>
      <w:lvlJc w:val="left"/>
      <w:pPr>
        <w:ind w:left="2163" w:hanging="360"/>
      </w:pPr>
      <w:rPr>
        <w:rFonts w:ascii="Wingdings" w:hAnsi="Wingdings" w:hint="default"/>
      </w:rPr>
    </w:lvl>
    <w:lvl w:ilvl="3" w:tplc="04150001" w:tentative="1">
      <w:start w:val="1"/>
      <w:numFmt w:val="bullet"/>
      <w:lvlText w:val=""/>
      <w:lvlJc w:val="left"/>
      <w:pPr>
        <w:ind w:left="2883" w:hanging="360"/>
      </w:pPr>
      <w:rPr>
        <w:rFonts w:ascii="Symbol" w:hAnsi="Symbol" w:hint="default"/>
      </w:rPr>
    </w:lvl>
    <w:lvl w:ilvl="4" w:tplc="04150003" w:tentative="1">
      <w:start w:val="1"/>
      <w:numFmt w:val="bullet"/>
      <w:lvlText w:val="o"/>
      <w:lvlJc w:val="left"/>
      <w:pPr>
        <w:ind w:left="3603" w:hanging="360"/>
      </w:pPr>
      <w:rPr>
        <w:rFonts w:ascii="Courier New" w:hAnsi="Courier New" w:cs="Courier New" w:hint="default"/>
      </w:rPr>
    </w:lvl>
    <w:lvl w:ilvl="5" w:tplc="04150005" w:tentative="1">
      <w:start w:val="1"/>
      <w:numFmt w:val="bullet"/>
      <w:lvlText w:val=""/>
      <w:lvlJc w:val="left"/>
      <w:pPr>
        <w:ind w:left="4323" w:hanging="360"/>
      </w:pPr>
      <w:rPr>
        <w:rFonts w:ascii="Wingdings" w:hAnsi="Wingdings" w:hint="default"/>
      </w:rPr>
    </w:lvl>
    <w:lvl w:ilvl="6" w:tplc="04150001" w:tentative="1">
      <w:start w:val="1"/>
      <w:numFmt w:val="bullet"/>
      <w:lvlText w:val=""/>
      <w:lvlJc w:val="left"/>
      <w:pPr>
        <w:ind w:left="5043" w:hanging="360"/>
      </w:pPr>
      <w:rPr>
        <w:rFonts w:ascii="Symbol" w:hAnsi="Symbol" w:hint="default"/>
      </w:rPr>
    </w:lvl>
    <w:lvl w:ilvl="7" w:tplc="04150003" w:tentative="1">
      <w:start w:val="1"/>
      <w:numFmt w:val="bullet"/>
      <w:lvlText w:val="o"/>
      <w:lvlJc w:val="left"/>
      <w:pPr>
        <w:ind w:left="5763" w:hanging="360"/>
      </w:pPr>
      <w:rPr>
        <w:rFonts w:ascii="Courier New" w:hAnsi="Courier New" w:cs="Courier New" w:hint="default"/>
      </w:rPr>
    </w:lvl>
    <w:lvl w:ilvl="8" w:tplc="04150005" w:tentative="1">
      <w:start w:val="1"/>
      <w:numFmt w:val="bullet"/>
      <w:lvlText w:val=""/>
      <w:lvlJc w:val="left"/>
      <w:pPr>
        <w:ind w:left="6483" w:hanging="360"/>
      </w:pPr>
      <w:rPr>
        <w:rFonts w:ascii="Wingdings" w:hAnsi="Wingdings" w:hint="default"/>
      </w:rPr>
    </w:lvl>
  </w:abstractNum>
  <w:abstractNum w:abstractNumId="109" w15:restartNumberingAfterBreak="0">
    <w:nsid w:val="73462549"/>
    <w:multiLevelType w:val="hybridMultilevel"/>
    <w:tmpl w:val="F210E906"/>
    <w:lvl w:ilvl="0" w:tplc="0B10C918">
      <w:start w:val="1"/>
      <w:numFmt w:val="decimal"/>
      <w:lvlText w:val="%1)"/>
      <w:lvlJc w:val="left"/>
      <w:pPr>
        <w:ind w:left="765" w:hanging="360"/>
      </w:pPr>
      <w:rPr>
        <w:rFonts w:hint="default"/>
        <w:i w:val="0"/>
        <w:sz w:val="22"/>
        <w:szCs w:val="24"/>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10" w15:restartNumberingAfterBreak="0">
    <w:nsid w:val="73625356"/>
    <w:multiLevelType w:val="hybridMultilevel"/>
    <w:tmpl w:val="9826538E"/>
    <w:lvl w:ilvl="0" w:tplc="5B7AC480">
      <w:start w:val="5"/>
      <w:numFmt w:val="decimal"/>
      <w:lvlText w:val="%1."/>
      <w:lvlJc w:val="left"/>
      <w:pPr>
        <w:tabs>
          <w:tab w:val="num" w:pos="644"/>
        </w:tabs>
        <w:ind w:left="644"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48F595C"/>
    <w:multiLevelType w:val="hybridMultilevel"/>
    <w:tmpl w:val="52481A94"/>
    <w:lvl w:ilvl="0" w:tplc="35C2C15A">
      <w:start w:val="1"/>
      <w:numFmt w:val="decimal"/>
      <w:lvlText w:val="%1)"/>
      <w:lvlJc w:val="left"/>
      <w:pPr>
        <w:ind w:left="717" w:hanging="360"/>
      </w:pPr>
      <w:rPr>
        <w:rFonts w:hint="default"/>
        <w:u w:val="no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12" w15:restartNumberingAfterBreak="0">
    <w:nsid w:val="74E96962"/>
    <w:multiLevelType w:val="hybridMultilevel"/>
    <w:tmpl w:val="7C5E86AC"/>
    <w:lvl w:ilvl="0" w:tplc="FFFFFFF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13" w15:restartNumberingAfterBreak="0">
    <w:nsid w:val="759C21EB"/>
    <w:multiLevelType w:val="hybridMultilevel"/>
    <w:tmpl w:val="9B024C3A"/>
    <w:lvl w:ilvl="0" w:tplc="FFFFFFFF">
      <w:start w:val="1"/>
      <w:numFmt w:val="decimal"/>
      <w:lvlText w:val="%1."/>
      <w:lvlJc w:val="left"/>
      <w:pPr>
        <w:tabs>
          <w:tab w:val="num" w:pos="720"/>
        </w:tabs>
        <w:ind w:left="720" w:hanging="360"/>
      </w:pPr>
      <w:rPr>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4" w15:restartNumberingAfterBreak="0">
    <w:nsid w:val="7874489F"/>
    <w:multiLevelType w:val="hybridMultilevel"/>
    <w:tmpl w:val="6D8ADAE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5" w15:restartNumberingAfterBreak="0">
    <w:nsid w:val="78E71853"/>
    <w:multiLevelType w:val="hybridMultilevel"/>
    <w:tmpl w:val="7CC280D2"/>
    <w:lvl w:ilvl="0" w:tplc="96F010E6">
      <w:start w:val="1"/>
      <w:numFmt w:val="decimal"/>
      <w:lvlText w:val="%1)"/>
      <w:lvlJc w:val="left"/>
      <w:pPr>
        <w:ind w:left="765" w:hanging="360"/>
      </w:pPr>
      <w:rPr>
        <w:rFonts w:hint="default"/>
        <w:sz w:val="21"/>
        <w:szCs w:val="21"/>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16" w15:restartNumberingAfterBreak="0">
    <w:nsid w:val="7A236559"/>
    <w:multiLevelType w:val="hybridMultilevel"/>
    <w:tmpl w:val="4A60CE38"/>
    <w:lvl w:ilvl="0" w:tplc="FFFFFFFF">
      <w:start w:val="1"/>
      <w:numFmt w:val="decimal"/>
      <w:lvlText w:val="%1."/>
      <w:lvlJc w:val="left"/>
      <w:pPr>
        <w:tabs>
          <w:tab w:val="num" w:pos="2880"/>
        </w:tabs>
        <w:ind w:left="2880" w:hanging="360"/>
      </w:pPr>
      <w:rPr>
        <w:rFonts w:cs="Times New Roman"/>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7" w15:restartNumberingAfterBreak="0">
    <w:nsid w:val="7A672250"/>
    <w:multiLevelType w:val="hybridMultilevel"/>
    <w:tmpl w:val="9B024C3A"/>
    <w:lvl w:ilvl="0" w:tplc="FFFFFFFF">
      <w:start w:val="1"/>
      <w:numFmt w:val="decimal"/>
      <w:lvlText w:val="%1."/>
      <w:lvlJc w:val="left"/>
      <w:pPr>
        <w:tabs>
          <w:tab w:val="num" w:pos="720"/>
        </w:tabs>
        <w:ind w:left="720" w:hanging="360"/>
      </w:pPr>
      <w:rPr>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8" w15:restartNumberingAfterBreak="0">
    <w:nsid w:val="7ABE11BE"/>
    <w:multiLevelType w:val="hybridMultilevel"/>
    <w:tmpl w:val="57D2A812"/>
    <w:lvl w:ilvl="0" w:tplc="FFFFFFFF">
      <w:start w:val="1"/>
      <w:numFmt w:val="lowerLetter"/>
      <w:lvlText w:val="%1)"/>
      <w:lvlJc w:val="left"/>
      <w:pPr>
        <w:tabs>
          <w:tab w:val="num" w:pos="2490"/>
        </w:tabs>
        <w:ind w:left="2490" w:hanging="510"/>
      </w:pPr>
      <w:rPr>
        <w:rFonts w:cs="Times New Roman"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9" w15:restartNumberingAfterBreak="0">
    <w:nsid w:val="7D951F56"/>
    <w:multiLevelType w:val="hybridMultilevel"/>
    <w:tmpl w:val="DB304460"/>
    <w:lvl w:ilvl="0" w:tplc="04150017">
      <w:start w:val="1"/>
      <w:numFmt w:val="lowerLetter"/>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20" w15:restartNumberingAfterBreak="0">
    <w:nsid w:val="7FE65BFF"/>
    <w:multiLevelType w:val="hybridMultilevel"/>
    <w:tmpl w:val="14682606"/>
    <w:name w:val="WW8Num52"/>
    <w:lvl w:ilvl="0" w:tplc="102A8738">
      <w:start w:val="21"/>
      <w:numFmt w:val="decimal"/>
      <w:lvlText w:val="%1."/>
      <w:lvlJc w:val="left"/>
      <w:pPr>
        <w:ind w:left="405" w:hanging="36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7FEA0A18"/>
    <w:multiLevelType w:val="hybridMultilevel"/>
    <w:tmpl w:val="B91AC4E0"/>
    <w:lvl w:ilvl="0" w:tplc="FFFFFFFF">
      <w:start w:val="5"/>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512230994">
    <w:abstractNumId w:val="41"/>
  </w:num>
  <w:num w:numId="2" w16cid:durableId="2081169033">
    <w:abstractNumId w:val="1"/>
  </w:num>
  <w:num w:numId="3" w16cid:durableId="70010243">
    <w:abstractNumId w:val="71"/>
  </w:num>
  <w:num w:numId="4" w16cid:durableId="1136263656">
    <w:abstractNumId w:val="109"/>
  </w:num>
  <w:num w:numId="5" w16cid:durableId="481511629">
    <w:abstractNumId w:val="53"/>
  </w:num>
  <w:num w:numId="6" w16cid:durableId="1874077698">
    <w:abstractNumId w:val="119"/>
  </w:num>
  <w:num w:numId="7" w16cid:durableId="1766612751">
    <w:abstractNumId w:val="28"/>
  </w:num>
  <w:num w:numId="8" w16cid:durableId="1432508583">
    <w:abstractNumId w:val="61"/>
  </w:num>
  <w:num w:numId="9" w16cid:durableId="1053622983">
    <w:abstractNumId w:val="90"/>
  </w:num>
  <w:num w:numId="10" w16cid:durableId="1296520983">
    <w:abstractNumId w:val="80"/>
  </w:num>
  <w:num w:numId="11" w16cid:durableId="61370354">
    <w:abstractNumId w:val="66"/>
  </w:num>
  <w:num w:numId="12" w16cid:durableId="1052925391">
    <w:abstractNumId w:val="36"/>
  </w:num>
  <w:num w:numId="13" w16cid:durableId="379669143">
    <w:abstractNumId w:val="98"/>
  </w:num>
  <w:num w:numId="14" w16cid:durableId="1386375798">
    <w:abstractNumId w:val="33"/>
  </w:num>
  <w:num w:numId="15" w16cid:durableId="415982757">
    <w:abstractNumId w:val="115"/>
  </w:num>
  <w:num w:numId="16" w16cid:durableId="898706572">
    <w:abstractNumId w:val="24"/>
  </w:num>
  <w:num w:numId="17" w16cid:durableId="1296913581">
    <w:abstractNumId w:val="70"/>
  </w:num>
  <w:num w:numId="18" w16cid:durableId="1931767113">
    <w:abstractNumId w:val="49"/>
  </w:num>
  <w:num w:numId="19" w16cid:durableId="348222233">
    <w:abstractNumId w:val="27"/>
  </w:num>
  <w:num w:numId="20" w16cid:durableId="1159153395">
    <w:abstractNumId w:val="56"/>
  </w:num>
  <w:num w:numId="21" w16cid:durableId="383063823">
    <w:abstractNumId w:val="35"/>
  </w:num>
  <w:num w:numId="22" w16cid:durableId="1530339025">
    <w:abstractNumId w:val="6"/>
  </w:num>
  <w:num w:numId="23" w16cid:durableId="124272319">
    <w:abstractNumId w:val="85"/>
  </w:num>
  <w:num w:numId="24" w16cid:durableId="75251772">
    <w:abstractNumId w:val="17"/>
  </w:num>
  <w:num w:numId="25" w16cid:durableId="906919152">
    <w:abstractNumId w:val="88"/>
  </w:num>
  <w:num w:numId="26" w16cid:durableId="660621558">
    <w:abstractNumId w:val="111"/>
  </w:num>
  <w:num w:numId="27" w16cid:durableId="1386098363">
    <w:abstractNumId w:val="69"/>
  </w:num>
  <w:num w:numId="28" w16cid:durableId="1455561569">
    <w:abstractNumId w:val="40"/>
  </w:num>
  <w:num w:numId="29" w16cid:durableId="1593856011">
    <w:abstractNumId w:val="65"/>
  </w:num>
  <w:num w:numId="30" w16cid:durableId="869999091">
    <w:abstractNumId w:val="102"/>
  </w:num>
  <w:num w:numId="31" w16cid:durableId="1874611043">
    <w:abstractNumId w:val="110"/>
  </w:num>
  <w:num w:numId="32" w16cid:durableId="1133211030">
    <w:abstractNumId w:val="21"/>
  </w:num>
  <w:num w:numId="33" w16cid:durableId="796948895">
    <w:abstractNumId w:val="10"/>
  </w:num>
  <w:num w:numId="34" w16cid:durableId="1471708342">
    <w:abstractNumId w:val="93"/>
  </w:num>
  <w:num w:numId="35" w16cid:durableId="721558374">
    <w:abstractNumId w:val="47"/>
  </w:num>
  <w:num w:numId="36" w16cid:durableId="1277298444">
    <w:abstractNumId w:val="20"/>
  </w:num>
  <w:num w:numId="37" w16cid:durableId="2031760921">
    <w:abstractNumId w:val="96"/>
  </w:num>
  <w:num w:numId="38" w16cid:durableId="834152601">
    <w:abstractNumId w:val="107"/>
  </w:num>
  <w:num w:numId="39" w16cid:durableId="1410271738">
    <w:abstractNumId w:val="76"/>
  </w:num>
  <w:num w:numId="40" w16cid:durableId="431121629">
    <w:abstractNumId w:val="82"/>
  </w:num>
  <w:num w:numId="41" w16cid:durableId="757412453">
    <w:abstractNumId w:val="32"/>
  </w:num>
  <w:num w:numId="42" w16cid:durableId="2021080047">
    <w:abstractNumId w:val="55"/>
  </w:num>
  <w:num w:numId="43" w16cid:durableId="1150555937">
    <w:abstractNumId w:val="77"/>
  </w:num>
  <w:num w:numId="44" w16cid:durableId="256212014">
    <w:abstractNumId w:val="39"/>
  </w:num>
  <w:num w:numId="45" w16cid:durableId="190960573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90843172">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6724679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24387061">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034113757">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46010673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1554868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87335103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78893728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520971529">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509439624">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785851409">
    <w:abstractNumId w:val="105"/>
  </w:num>
  <w:num w:numId="57" w16cid:durableId="1985156004">
    <w:abstractNumId w:val="26"/>
  </w:num>
  <w:num w:numId="58" w16cid:durableId="793445168">
    <w:abstractNumId w:val="89"/>
  </w:num>
  <w:num w:numId="59" w16cid:durableId="162558068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743332396">
    <w:abstractNumId w:val="46"/>
  </w:num>
  <w:num w:numId="61" w16cid:durableId="188652600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6318917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586916267">
    <w:abstractNumId w:val="1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471095281">
    <w:abstractNumId w:val="67"/>
  </w:num>
  <w:num w:numId="65" w16cid:durableId="880096564">
    <w:abstractNumId w:val="68"/>
  </w:num>
  <w:num w:numId="66" w16cid:durableId="1220047833">
    <w:abstractNumId w:val="60"/>
  </w:num>
  <w:num w:numId="67" w16cid:durableId="1280406381">
    <w:abstractNumId w:val="92"/>
  </w:num>
  <w:num w:numId="68" w16cid:durableId="162673114">
    <w:abstractNumId w:val="34"/>
  </w:num>
  <w:num w:numId="69" w16cid:durableId="803817603">
    <w:abstractNumId w:val="7"/>
  </w:num>
  <w:num w:numId="70" w16cid:durableId="811750935">
    <w:abstractNumId w:val="100"/>
  </w:num>
  <w:num w:numId="71" w16cid:durableId="1209604432">
    <w:abstractNumId w:val="79"/>
  </w:num>
  <w:num w:numId="72" w16cid:durableId="491142606">
    <w:abstractNumId w:val="58"/>
  </w:num>
  <w:num w:numId="73" w16cid:durableId="1023439637">
    <w:abstractNumId w:val="7"/>
    <w:lvlOverride w:ilvl="0">
      <w:startOverride w:val="1"/>
    </w:lvlOverride>
  </w:num>
  <w:num w:numId="74" w16cid:durableId="11168298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480587543">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2064988013">
    <w:abstractNumId w:val="103"/>
  </w:num>
  <w:num w:numId="77" w16cid:durableId="2042313860">
    <w:abstractNumId w:val="84"/>
  </w:num>
  <w:num w:numId="78" w16cid:durableId="1644195501">
    <w:abstractNumId w:val="74"/>
  </w:num>
  <w:num w:numId="79" w16cid:durableId="1467235605">
    <w:abstractNumId w:val="37"/>
  </w:num>
  <w:num w:numId="80" w16cid:durableId="19689643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924218810">
    <w:abstractNumId w:val="5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883562584">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64844144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954874235">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179150995">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5097127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46299272">
    <w:abstractNumId w:val="78"/>
  </w:num>
  <w:num w:numId="88" w16cid:durableId="514659564">
    <w:abstractNumId w:val="116"/>
  </w:num>
  <w:num w:numId="89" w16cid:durableId="1813870040">
    <w:abstractNumId w:val="59"/>
  </w:num>
  <w:num w:numId="90" w16cid:durableId="388304747">
    <w:abstractNumId w:val="81"/>
  </w:num>
  <w:num w:numId="91" w16cid:durableId="1129517337">
    <w:abstractNumId w:val="15"/>
  </w:num>
  <w:num w:numId="92" w16cid:durableId="47652358">
    <w:abstractNumId w:val="14"/>
  </w:num>
  <w:num w:numId="93" w16cid:durableId="1561213438">
    <w:abstractNumId w:val="121"/>
  </w:num>
  <w:num w:numId="94" w16cid:durableId="56317576">
    <w:abstractNumId w:val="113"/>
  </w:num>
  <w:num w:numId="95" w16cid:durableId="981738355">
    <w:abstractNumId w:val="117"/>
  </w:num>
  <w:num w:numId="96" w16cid:durableId="120347264">
    <w:abstractNumId w:val="12"/>
  </w:num>
  <w:num w:numId="97" w16cid:durableId="666056475">
    <w:abstractNumId w:val="44"/>
  </w:num>
  <w:num w:numId="98" w16cid:durableId="678654954">
    <w:abstractNumId w:val="43"/>
  </w:num>
  <w:num w:numId="99" w16cid:durableId="996879748">
    <w:abstractNumId w:val="45"/>
  </w:num>
  <w:num w:numId="100" w16cid:durableId="1031220657">
    <w:abstractNumId w:val="99"/>
  </w:num>
  <w:num w:numId="101" w16cid:durableId="146361671">
    <w:abstractNumId w:val="75"/>
  </w:num>
  <w:num w:numId="102" w16cid:durableId="1661274333">
    <w:abstractNumId w:val="112"/>
  </w:num>
  <w:num w:numId="103" w16cid:durableId="380326791">
    <w:abstractNumId w:val="73"/>
  </w:num>
  <w:num w:numId="104" w16cid:durableId="590361283">
    <w:abstractNumId w:val="118"/>
  </w:num>
  <w:num w:numId="105" w16cid:durableId="1990596850">
    <w:abstractNumId w:val="13"/>
  </w:num>
  <w:num w:numId="106" w16cid:durableId="1387529867">
    <w:abstractNumId w:val="30"/>
  </w:num>
  <w:num w:numId="107" w16cid:durableId="634797054">
    <w:abstractNumId w:val="54"/>
  </w:num>
  <w:num w:numId="108" w16cid:durableId="718480610">
    <w:abstractNumId w:val="64"/>
  </w:num>
  <w:num w:numId="109" w16cid:durableId="673535078">
    <w:abstractNumId w:val="114"/>
  </w:num>
  <w:num w:numId="110" w16cid:durableId="1140802067">
    <w:abstractNumId w:val="42"/>
  </w:num>
  <w:num w:numId="111" w16cid:durableId="1346441566">
    <w:abstractNumId w:val="104"/>
  </w:num>
  <w:num w:numId="112" w16cid:durableId="1750231346">
    <w:abstractNumId w:val="87"/>
  </w:num>
  <w:num w:numId="113" w16cid:durableId="212429474">
    <w:abstractNumId w:val="108"/>
  </w:num>
  <w:num w:numId="114" w16cid:durableId="733283124">
    <w:abstractNumId w:val="91"/>
  </w:num>
  <w:num w:numId="115" w16cid:durableId="1855993545">
    <w:abstractNumId w:val="97"/>
  </w:num>
  <w:num w:numId="116" w16cid:durableId="1504197548">
    <w:abstractNumId w:val="83"/>
  </w:num>
  <w:num w:numId="117" w16cid:durableId="674503169">
    <w:abstractNumId w:val="22"/>
  </w:num>
  <w:num w:numId="118" w16cid:durableId="870724583">
    <w:abstractNumId w:val="48"/>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7116"/>
    <w:rsid w:val="0000301C"/>
    <w:rsid w:val="00014F45"/>
    <w:rsid w:val="000203E5"/>
    <w:rsid w:val="00020580"/>
    <w:rsid w:val="00024E84"/>
    <w:rsid w:val="00033999"/>
    <w:rsid w:val="00041315"/>
    <w:rsid w:val="0005006D"/>
    <w:rsid w:val="00060A3D"/>
    <w:rsid w:val="00064E04"/>
    <w:rsid w:val="00067C43"/>
    <w:rsid w:val="000807BB"/>
    <w:rsid w:val="000A4309"/>
    <w:rsid w:val="000A5C53"/>
    <w:rsid w:val="000B251D"/>
    <w:rsid w:val="000B6E47"/>
    <w:rsid w:val="000C440A"/>
    <w:rsid w:val="000E4B5D"/>
    <w:rsid w:val="00100710"/>
    <w:rsid w:val="0011086E"/>
    <w:rsid w:val="001407F6"/>
    <w:rsid w:val="001416DD"/>
    <w:rsid w:val="0017747B"/>
    <w:rsid w:val="001A5410"/>
    <w:rsid w:val="001D05F6"/>
    <w:rsid w:val="001F0D91"/>
    <w:rsid w:val="0020152F"/>
    <w:rsid w:val="0021223E"/>
    <w:rsid w:val="00265EED"/>
    <w:rsid w:val="00274AD0"/>
    <w:rsid w:val="00280276"/>
    <w:rsid w:val="0029526C"/>
    <w:rsid w:val="0029736A"/>
    <w:rsid w:val="002A0D3D"/>
    <w:rsid w:val="002C519A"/>
    <w:rsid w:val="002D346E"/>
    <w:rsid w:val="002D4936"/>
    <w:rsid w:val="002E0FBD"/>
    <w:rsid w:val="002E2F4F"/>
    <w:rsid w:val="002F773E"/>
    <w:rsid w:val="00304148"/>
    <w:rsid w:val="00323ECC"/>
    <w:rsid w:val="00374B80"/>
    <w:rsid w:val="00377110"/>
    <w:rsid w:val="00384244"/>
    <w:rsid w:val="0039353A"/>
    <w:rsid w:val="003B03B0"/>
    <w:rsid w:val="003C590B"/>
    <w:rsid w:val="003C654F"/>
    <w:rsid w:val="003D106A"/>
    <w:rsid w:val="003D3F65"/>
    <w:rsid w:val="003F63DC"/>
    <w:rsid w:val="00400E0B"/>
    <w:rsid w:val="00445827"/>
    <w:rsid w:val="00461249"/>
    <w:rsid w:val="00467ACC"/>
    <w:rsid w:val="004737D3"/>
    <w:rsid w:val="004855A8"/>
    <w:rsid w:val="00485DEA"/>
    <w:rsid w:val="00486B65"/>
    <w:rsid w:val="00491F96"/>
    <w:rsid w:val="00495A61"/>
    <w:rsid w:val="004A1AF7"/>
    <w:rsid w:val="004A5322"/>
    <w:rsid w:val="004B1390"/>
    <w:rsid w:val="004D289A"/>
    <w:rsid w:val="004D6F9C"/>
    <w:rsid w:val="004E2220"/>
    <w:rsid w:val="004E27E2"/>
    <w:rsid w:val="004F51C4"/>
    <w:rsid w:val="004F60D4"/>
    <w:rsid w:val="0051116C"/>
    <w:rsid w:val="00525709"/>
    <w:rsid w:val="00534394"/>
    <w:rsid w:val="00537770"/>
    <w:rsid w:val="00545828"/>
    <w:rsid w:val="005505F8"/>
    <w:rsid w:val="00556D69"/>
    <w:rsid w:val="00566277"/>
    <w:rsid w:val="005674F3"/>
    <w:rsid w:val="00585C3D"/>
    <w:rsid w:val="005A318B"/>
    <w:rsid w:val="005A4310"/>
    <w:rsid w:val="005A4600"/>
    <w:rsid w:val="005A49E9"/>
    <w:rsid w:val="005D018A"/>
    <w:rsid w:val="005D0D61"/>
    <w:rsid w:val="005D1F25"/>
    <w:rsid w:val="005E0A90"/>
    <w:rsid w:val="005E2ED2"/>
    <w:rsid w:val="005E38AB"/>
    <w:rsid w:val="006016CD"/>
    <w:rsid w:val="0060587B"/>
    <w:rsid w:val="00607B8C"/>
    <w:rsid w:val="00611FAB"/>
    <w:rsid w:val="00613424"/>
    <w:rsid w:val="00613710"/>
    <w:rsid w:val="00620FBF"/>
    <w:rsid w:val="00634206"/>
    <w:rsid w:val="00636952"/>
    <w:rsid w:val="006472FC"/>
    <w:rsid w:val="006620D3"/>
    <w:rsid w:val="00694EB8"/>
    <w:rsid w:val="006A275C"/>
    <w:rsid w:val="006C1288"/>
    <w:rsid w:val="006C7950"/>
    <w:rsid w:val="006E71C5"/>
    <w:rsid w:val="006F382C"/>
    <w:rsid w:val="00700A67"/>
    <w:rsid w:val="007121D2"/>
    <w:rsid w:val="00712AED"/>
    <w:rsid w:val="007150B4"/>
    <w:rsid w:val="00726F12"/>
    <w:rsid w:val="00727F21"/>
    <w:rsid w:val="00734F56"/>
    <w:rsid w:val="00746147"/>
    <w:rsid w:val="00757952"/>
    <w:rsid w:val="00792954"/>
    <w:rsid w:val="007B27AF"/>
    <w:rsid w:val="007C1FDC"/>
    <w:rsid w:val="007F2A66"/>
    <w:rsid w:val="007F2B6C"/>
    <w:rsid w:val="00804CD8"/>
    <w:rsid w:val="0080608E"/>
    <w:rsid w:val="008116F4"/>
    <w:rsid w:val="008277F3"/>
    <w:rsid w:val="008407AD"/>
    <w:rsid w:val="00844085"/>
    <w:rsid w:val="00844563"/>
    <w:rsid w:val="00874214"/>
    <w:rsid w:val="00875C83"/>
    <w:rsid w:val="0088156F"/>
    <w:rsid w:val="00881A05"/>
    <w:rsid w:val="008841A4"/>
    <w:rsid w:val="00886B74"/>
    <w:rsid w:val="0088791E"/>
    <w:rsid w:val="00894C64"/>
    <w:rsid w:val="00894E6B"/>
    <w:rsid w:val="008A238B"/>
    <w:rsid w:val="008A2FB3"/>
    <w:rsid w:val="008B3613"/>
    <w:rsid w:val="008B537E"/>
    <w:rsid w:val="008B563D"/>
    <w:rsid w:val="008D45A1"/>
    <w:rsid w:val="008E31CC"/>
    <w:rsid w:val="008F3F7B"/>
    <w:rsid w:val="00900F22"/>
    <w:rsid w:val="00903E48"/>
    <w:rsid w:val="00912230"/>
    <w:rsid w:val="0091326B"/>
    <w:rsid w:val="0091498A"/>
    <w:rsid w:val="00916B71"/>
    <w:rsid w:val="00916FAD"/>
    <w:rsid w:val="009239FF"/>
    <w:rsid w:val="00933A0F"/>
    <w:rsid w:val="00934329"/>
    <w:rsid w:val="009353A6"/>
    <w:rsid w:val="00955C86"/>
    <w:rsid w:val="009646D9"/>
    <w:rsid w:val="009931A7"/>
    <w:rsid w:val="00993A1D"/>
    <w:rsid w:val="0099646F"/>
    <w:rsid w:val="009D2EFA"/>
    <w:rsid w:val="009D7C5E"/>
    <w:rsid w:val="009E4528"/>
    <w:rsid w:val="009F1B23"/>
    <w:rsid w:val="009F5334"/>
    <w:rsid w:val="009F7DA4"/>
    <w:rsid w:val="00A035F0"/>
    <w:rsid w:val="00A06132"/>
    <w:rsid w:val="00A17778"/>
    <w:rsid w:val="00A202BB"/>
    <w:rsid w:val="00A25B3F"/>
    <w:rsid w:val="00A27C63"/>
    <w:rsid w:val="00A349F5"/>
    <w:rsid w:val="00A64AEB"/>
    <w:rsid w:val="00A72582"/>
    <w:rsid w:val="00A74E51"/>
    <w:rsid w:val="00A80B85"/>
    <w:rsid w:val="00A8754A"/>
    <w:rsid w:val="00A91DC4"/>
    <w:rsid w:val="00A975C3"/>
    <w:rsid w:val="00AA4574"/>
    <w:rsid w:val="00AB4A8C"/>
    <w:rsid w:val="00AB7551"/>
    <w:rsid w:val="00AC64DB"/>
    <w:rsid w:val="00AD18EC"/>
    <w:rsid w:val="00AD2F36"/>
    <w:rsid w:val="00AE03D7"/>
    <w:rsid w:val="00AF3543"/>
    <w:rsid w:val="00B04327"/>
    <w:rsid w:val="00B07BF3"/>
    <w:rsid w:val="00B104B0"/>
    <w:rsid w:val="00B1420D"/>
    <w:rsid w:val="00B17D54"/>
    <w:rsid w:val="00B350C2"/>
    <w:rsid w:val="00B4323A"/>
    <w:rsid w:val="00B6497C"/>
    <w:rsid w:val="00B77112"/>
    <w:rsid w:val="00B823C1"/>
    <w:rsid w:val="00B94D59"/>
    <w:rsid w:val="00BA6C4E"/>
    <w:rsid w:val="00BB1032"/>
    <w:rsid w:val="00BE51C5"/>
    <w:rsid w:val="00BE6DE6"/>
    <w:rsid w:val="00C020F5"/>
    <w:rsid w:val="00C05263"/>
    <w:rsid w:val="00C14C7C"/>
    <w:rsid w:val="00C153CF"/>
    <w:rsid w:val="00C53D80"/>
    <w:rsid w:val="00C562A9"/>
    <w:rsid w:val="00C639A3"/>
    <w:rsid w:val="00C81FFD"/>
    <w:rsid w:val="00C90596"/>
    <w:rsid w:val="00CA046F"/>
    <w:rsid w:val="00CA07AE"/>
    <w:rsid w:val="00CA7116"/>
    <w:rsid w:val="00CA7B31"/>
    <w:rsid w:val="00CB6E37"/>
    <w:rsid w:val="00CC26F1"/>
    <w:rsid w:val="00CC5C8A"/>
    <w:rsid w:val="00CC7A8F"/>
    <w:rsid w:val="00CD2603"/>
    <w:rsid w:val="00CD3BB9"/>
    <w:rsid w:val="00CE533B"/>
    <w:rsid w:val="00CF16B5"/>
    <w:rsid w:val="00D021EB"/>
    <w:rsid w:val="00D06295"/>
    <w:rsid w:val="00D12D80"/>
    <w:rsid w:val="00D151C3"/>
    <w:rsid w:val="00D25721"/>
    <w:rsid w:val="00D2777F"/>
    <w:rsid w:val="00D34950"/>
    <w:rsid w:val="00D4081D"/>
    <w:rsid w:val="00D42DCC"/>
    <w:rsid w:val="00D45853"/>
    <w:rsid w:val="00D47864"/>
    <w:rsid w:val="00D55D4A"/>
    <w:rsid w:val="00D63631"/>
    <w:rsid w:val="00D775C0"/>
    <w:rsid w:val="00D93318"/>
    <w:rsid w:val="00DB1FFB"/>
    <w:rsid w:val="00DB4832"/>
    <w:rsid w:val="00DD2830"/>
    <w:rsid w:val="00DE4E5B"/>
    <w:rsid w:val="00DF4B49"/>
    <w:rsid w:val="00DF721E"/>
    <w:rsid w:val="00E10FA0"/>
    <w:rsid w:val="00E16087"/>
    <w:rsid w:val="00E42D28"/>
    <w:rsid w:val="00E43283"/>
    <w:rsid w:val="00E45138"/>
    <w:rsid w:val="00E46D64"/>
    <w:rsid w:val="00E4708E"/>
    <w:rsid w:val="00E63751"/>
    <w:rsid w:val="00E832A0"/>
    <w:rsid w:val="00E966AD"/>
    <w:rsid w:val="00EA025B"/>
    <w:rsid w:val="00EB0109"/>
    <w:rsid w:val="00ED42CE"/>
    <w:rsid w:val="00EE62D5"/>
    <w:rsid w:val="00F04AF9"/>
    <w:rsid w:val="00F05A9B"/>
    <w:rsid w:val="00F0767A"/>
    <w:rsid w:val="00F1304E"/>
    <w:rsid w:val="00F17DE7"/>
    <w:rsid w:val="00F2467D"/>
    <w:rsid w:val="00F40018"/>
    <w:rsid w:val="00F5664A"/>
    <w:rsid w:val="00F67CC7"/>
    <w:rsid w:val="00F71038"/>
    <w:rsid w:val="00F81ED6"/>
    <w:rsid w:val="00FA6D8B"/>
    <w:rsid w:val="00FD48C7"/>
    <w:rsid w:val="00FE2431"/>
    <w:rsid w:val="00FE481E"/>
    <w:rsid w:val="00FF5E7E"/>
    <w:rsid w:val="00FF70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2B0807"/>
  <w15:chartTrackingRefBased/>
  <w15:docId w15:val="{DF5CB1E2-64A6-434A-B114-DDF24D9D9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7116"/>
    <w:pPr>
      <w:spacing w:after="0" w:line="240" w:lineRule="auto"/>
    </w:pPr>
    <w:rPr>
      <w:rFonts w:ascii="Arial" w:eastAsia="Times New Roman" w:hAnsi="Arial" w:cs="Times New Roman"/>
      <w:kern w:val="0"/>
      <w:sz w:val="24"/>
      <w:szCs w:val="2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2a"/>
    <w:basedOn w:val="Normalny"/>
    <w:link w:val="NagwekZnak"/>
    <w:unhideWhenUsed/>
    <w:qFormat/>
    <w:rsid w:val="00CA7116"/>
    <w:pPr>
      <w:tabs>
        <w:tab w:val="center" w:pos="4536"/>
        <w:tab w:val="right" w:pos="9072"/>
      </w:tabs>
    </w:pPr>
  </w:style>
  <w:style w:type="character" w:customStyle="1" w:styleId="NagwekZnak">
    <w:name w:val="Nagłówek Znak"/>
    <w:aliases w:val="Nagłówek 2a Znak"/>
    <w:basedOn w:val="Domylnaczcionkaakapitu"/>
    <w:link w:val="Nagwek"/>
    <w:qFormat/>
    <w:rsid w:val="00CA7116"/>
  </w:style>
  <w:style w:type="paragraph" w:styleId="Stopka">
    <w:name w:val="footer"/>
    <w:basedOn w:val="Normalny"/>
    <w:link w:val="StopkaZnak"/>
    <w:uiPriority w:val="99"/>
    <w:unhideWhenUsed/>
    <w:rsid w:val="00CA7116"/>
    <w:pPr>
      <w:tabs>
        <w:tab w:val="center" w:pos="4536"/>
        <w:tab w:val="right" w:pos="9072"/>
      </w:tabs>
    </w:pPr>
  </w:style>
  <w:style w:type="character" w:customStyle="1" w:styleId="StopkaZnak">
    <w:name w:val="Stopka Znak"/>
    <w:basedOn w:val="Domylnaczcionkaakapitu"/>
    <w:link w:val="Stopka"/>
    <w:uiPriority w:val="99"/>
    <w:rsid w:val="00CA7116"/>
  </w:style>
  <w:style w:type="paragraph" w:styleId="Akapitzlist">
    <w:name w:val="List Paragraph"/>
    <w:aliases w:val="Numerowanie,Akapit z listą4,List Paragraph,Podsis rysunku,T_SZ_List Paragraph,L1,Akapit z listą5,BulletC,Wyliczanie,Obiekt,normalny tekst,Akapit z listą31,Bullets,List Paragraph1,Wypunktowanie,Akapit z listą;1_literowka,1_literowka,lp1,2"/>
    <w:basedOn w:val="Normalny"/>
    <w:link w:val="AkapitzlistZnak"/>
    <w:uiPriority w:val="34"/>
    <w:qFormat/>
    <w:rsid w:val="00CA7116"/>
    <w:pPr>
      <w:ind w:left="708"/>
    </w:pPr>
    <w:rPr>
      <w:rFonts w:ascii="Times New Roman" w:hAnsi="Times New Roman"/>
      <w:szCs w:val="24"/>
    </w:rPr>
  </w:style>
  <w:style w:type="table" w:styleId="Tabela-Siatka">
    <w:name w:val="Table Grid"/>
    <w:basedOn w:val="Standardowy"/>
    <w:uiPriority w:val="39"/>
    <w:rsid w:val="00CA7116"/>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Akapit z listą4 Znak,List Paragraph Znak,Podsis rysunku Znak,T_SZ_List Paragraph Znak,L1 Znak,Akapit z listą5 Znak,BulletC Znak,Wyliczanie Znak,Obiekt Znak,normalny tekst Znak,Akapit z listą31 Znak,Bullets Znak"/>
    <w:link w:val="Akapitzlist"/>
    <w:uiPriority w:val="34"/>
    <w:qFormat/>
    <w:locked/>
    <w:rsid w:val="00CA7116"/>
    <w:rPr>
      <w:rFonts w:ascii="Times New Roman" w:eastAsia="Times New Roman" w:hAnsi="Times New Roman" w:cs="Times New Roman"/>
      <w:kern w:val="0"/>
      <w:sz w:val="24"/>
      <w:szCs w:val="24"/>
      <w:lang w:eastAsia="pl-PL"/>
      <w14:ligatures w14:val="none"/>
    </w:rPr>
  </w:style>
  <w:style w:type="paragraph" w:customStyle="1" w:styleId="Default">
    <w:name w:val="Default"/>
    <w:rsid w:val="00CA7116"/>
    <w:pPr>
      <w:autoSpaceDE w:val="0"/>
      <w:autoSpaceDN w:val="0"/>
      <w:adjustRightInd w:val="0"/>
      <w:spacing w:after="0" w:line="240" w:lineRule="auto"/>
    </w:pPr>
    <w:rPr>
      <w:rFonts w:ascii="Arial" w:eastAsia="Calibri" w:hAnsi="Arial" w:cs="Arial"/>
      <w:color w:val="000000"/>
      <w:kern w:val="0"/>
      <w:sz w:val="24"/>
      <w:szCs w:val="24"/>
      <w:lang w:eastAsia="pl-PL"/>
      <w14:ligatures w14:val="none"/>
    </w:rPr>
  </w:style>
  <w:style w:type="character" w:styleId="Hipercze">
    <w:name w:val="Hyperlink"/>
    <w:basedOn w:val="Domylnaczcionkaakapitu"/>
    <w:uiPriority w:val="99"/>
    <w:unhideWhenUsed/>
    <w:rsid w:val="00CA7116"/>
    <w:rPr>
      <w:color w:val="0563C1" w:themeColor="hyperlink"/>
      <w:u w:val="single"/>
    </w:rPr>
  </w:style>
  <w:style w:type="paragraph" w:styleId="Tekstprzypisudolnego">
    <w:name w:val="footnote text"/>
    <w:aliases w:val="Podrozdział"/>
    <w:basedOn w:val="Normalny"/>
    <w:link w:val="TekstprzypisudolnegoZnak"/>
    <w:uiPriority w:val="99"/>
    <w:unhideWhenUsed/>
    <w:qFormat/>
    <w:rsid w:val="00CA7116"/>
    <w:rPr>
      <w:rFonts w:asciiTheme="minorHAnsi" w:eastAsiaTheme="minorHAnsi" w:hAnsiTheme="minorHAnsi" w:cstheme="minorBidi"/>
      <w:sz w:val="20"/>
      <w:lang w:eastAsia="en-US"/>
    </w:rPr>
  </w:style>
  <w:style w:type="character" w:customStyle="1" w:styleId="TekstprzypisudolnegoZnak">
    <w:name w:val="Tekst przypisu dolnego Znak"/>
    <w:aliases w:val="Podrozdział Znak"/>
    <w:basedOn w:val="Domylnaczcionkaakapitu"/>
    <w:link w:val="Tekstprzypisudolnego"/>
    <w:uiPriority w:val="99"/>
    <w:qFormat/>
    <w:rsid w:val="00CA7116"/>
    <w:rPr>
      <w:kern w:val="0"/>
      <w:sz w:val="20"/>
      <w:szCs w:val="20"/>
      <w14:ligatures w14:val="none"/>
    </w:rPr>
  </w:style>
  <w:style w:type="character" w:styleId="Odwoanieprzypisudolnego">
    <w:name w:val="footnote reference"/>
    <w:basedOn w:val="Domylnaczcionkaakapitu"/>
    <w:uiPriority w:val="99"/>
    <w:unhideWhenUsed/>
    <w:qFormat/>
    <w:rsid w:val="00CA7116"/>
    <w:rPr>
      <w:vertAlign w:val="superscript"/>
    </w:rPr>
  </w:style>
  <w:style w:type="table" w:customStyle="1" w:styleId="Tabela-Siatka11">
    <w:name w:val="Tabela - Siatka11"/>
    <w:basedOn w:val="Standardowy"/>
    <w:next w:val="Tabela-Siatka"/>
    <w:uiPriority w:val="39"/>
    <w:rsid w:val="00CA7116"/>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CA7116"/>
    <w:rPr>
      <w:rFonts w:ascii="Times New Roman" w:hAnsi="Times New Roman" w:cs="Times New Roman"/>
      <w:szCs w:val="20"/>
    </w:rPr>
  </w:style>
  <w:style w:type="paragraph" w:customStyle="1" w:styleId="pkt">
    <w:name w:val="pkt"/>
    <w:basedOn w:val="Normalny"/>
    <w:link w:val="pktZnak"/>
    <w:rsid w:val="00CA7116"/>
    <w:pPr>
      <w:spacing w:before="60" w:after="60"/>
      <w:ind w:left="851" w:hanging="295"/>
      <w:jc w:val="both"/>
    </w:pPr>
    <w:rPr>
      <w:rFonts w:ascii="Times New Roman" w:eastAsiaTheme="minorHAnsi" w:hAnsi="Times New Roman"/>
      <w:kern w:val="2"/>
      <w:sz w:val="22"/>
      <w:lang w:eastAsia="en-US"/>
      <w14:ligatures w14:val="standardContextual"/>
    </w:rPr>
  </w:style>
  <w:style w:type="paragraph" w:styleId="NormalnyWeb">
    <w:name w:val="Normal (Web)"/>
    <w:basedOn w:val="Normalny"/>
    <w:uiPriority w:val="99"/>
    <w:unhideWhenUsed/>
    <w:rsid w:val="00545828"/>
    <w:pPr>
      <w:spacing w:before="100" w:beforeAutospacing="1" w:after="100" w:afterAutospacing="1"/>
    </w:pPr>
    <w:rPr>
      <w:rFonts w:ascii="Times New Roman" w:hAnsi="Times New Roman"/>
      <w:szCs w:val="24"/>
    </w:rPr>
  </w:style>
  <w:style w:type="character" w:styleId="Pogrubienie">
    <w:name w:val="Strong"/>
    <w:basedOn w:val="Domylnaczcionkaakapitu"/>
    <w:uiPriority w:val="22"/>
    <w:qFormat/>
    <w:rsid w:val="00545828"/>
    <w:rPr>
      <w:b/>
      <w:bCs/>
    </w:rPr>
  </w:style>
  <w:style w:type="character" w:customStyle="1" w:styleId="normaltextrun1">
    <w:name w:val="normaltextrun1"/>
    <w:basedOn w:val="Domylnaczcionkaakapitu"/>
    <w:rsid w:val="00734F56"/>
  </w:style>
  <w:style w:type="character" w:styleId="Nierozpoznanawzmianka">
    <w:name w:val="Unresolved Mention"/>
    <w:basedOn w:val="Domylnaczcionkaakapitu"/>
    <w:uiPriority w:val="99"/>
    <w:semiHidden/>
    <w:unhideWhenUsed/>
    <w:rsid w:val="007C1FDC"/>
    <w:rPr>
      <w:color w:val="605E5C"/>
      <w:shd w:val="clear" w:color="auto" w:fill="E1DFDD"/>
    </w:rPr>
  </w:style>
  <w:style w:type="paragraph" w:styleId="Poprawka">
    <w:name w:val="Revision"/>
    <w:hidden/>
    <w:uiPriority w:val="99"/>
    <w:semiHidden/>
    <w:rsid w:val="00D55D4A"/>
    <w:pPr>
      <w:spacing w:after="0" w:line="240" w:lineRule="auto"/>
    </w:pPr>
    <w:rPr>
      <w:rFonts w:ascii="Arial" w:eastAsia="Times New Roman" w:hAnsi="Arial" w:cs="Times New Roman"/>
      <w:kern w:val="0"/>
      <w:sz w:val="24"/>
      <w:szCs w:val="20"/>
      <w:lang w:eastAsia="pl-PL"/>
      <w14:ligatures w14:val="none"/>
    </w:rPr>
  </w:style>
  <w:style w:type="character" w:customStyle="1" w:styleId="normaltextrun">
    <w:name w:val="normaltextrun"/>
    <w:basedOn w:val="Domylnaczcionkaakapitu"/>
    <w:rsid w:val="00CC26F1"/>
  </w:style>
  <w:style w:type="character" w:styleId="Odwoaniedokomentarza">
    <w:name w:val="annotation reference"/>
    <w:basedOn w:val="Domylnaczcionkaakapitu"/>
    <w:uiPriority w:val="99"/>
    <w:semiHidden/>
    <w:unhideWhenUsed/>
    <w:rsid w:val="00757952"/>
    <w:rPr>
      <w:sz w:val="16"/>
      <w:szCs w:val="16"/>
    </w:rPr>
  </w:style>
  <w:style w:type="paragraph" w:styleId="Tekstkomentarza">
    <w:name w:val="annotation text"/>
    <w:basedOn w:val="Normalny"/>
    <w:link w:val="TekstkomentarzaZnak"/>
    <w:uiPriority w:val="99"/>
    <w:unhideWhenUsed/>
    <w:rsid w:val="00757952"/>
    <w:rPr>
      <w:sz w:val="20"/>
    </w:rPr>
  </w:style>
  <w:style w:type="character" w:customStyle="1" w:styleId="TekstkomentarzaZnak">
    <w:name w:val="Tekst komentarza Znak"/>
    <w:basedOn w:val="Domylnaczcionkaakapitu"/>
    <w:link w:val="Tekstkomentarza"/>
    <w:uiPriority w:val="99"/>
    <w:rsid w:val="00757952"/>
    <w:rPr>
      <w:rFonts w:ascii="Arial" w:eastAsia="Times New Roman" w:hAnsi="Arial"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757952"/>
    <w:rPr>
      <w:b/>
      <w:bCs/>
    </w:rPr>
  </w:style>
  <w:style w:type="character" w:customStyle="1" w:styleId="TematkomentarzaZnak">
    <w:name w:val="Temat komentarza Znak"/>
    <w:basedOn w:val="TekstkomentarzaZnak"/>
    <w:link w:val="Tematkomentarza"/>
    <w:uiPriority w:val="99"/>
    <w:semiHidden/>
    <w:rsid w:val="00757952"/>
    <w:rPr>
      <w:rFonts w:ascii="Arial" w:eastAsia="Times New Roman" w:hAnsi="Arial" w:cs="Times New Roman"/>
      <w:b/>
      <w:bCs/>
      <w:kern w:val="0"/>
      <w:sz w:val="20"/>
      <w:szCs w:val="20"/>
      <w:lang w:eastAsia="pl-PL"/>
      <w14:ligatures w14:val="none"/>
    </w:rPr>
  </w:style>
  <w:style w:type="character" w:customStyle="1" w:styleId="gwpfda68a17font">
    <w:name w:val="gwpfda68a17_font"/>
    <w:basedOn w:val="Domylnaczcionkaakapitu"/>
    <w:rsid w:val="008E31CC"/>
    <w:rPr>
      <w:rFonts w:ascii="Times New Roman" w:hAnsi="Times New Roman" w:cs="Times New Roman" w:hint="default"/>
    </w:rPr>
  </w:style>
  <w:style w:type="paragraph" w:customStyle="1" w:styleId="Standardwypunktowany">
    <w:name w:val="Standard wypunktowany"/>
    <w:basedOn w:val="Normalny"/>
    <w:rsid w:val="00060A3D"/>
    <w:pPr>
      <w:numPr>
        <w:numId w:val="65"/>
      </w:numPr>
      <w:tabs>
        <w:tab w:val="left" w:pos="284"/>
        <w:tab w:val="left" w:pos="720"/>
      </w:tabs>
      <w:spacing w:after="60"/>
      <w:jc w:val="both"/>
    </w:pPr>
    <w:rPr>
      <w:rFonts w:ascii="Arial Narrow" w:hAnsi="Arial Narrow"/>
      <w:sz w:val="16"/>
    </w:rPr>
  </w:style>
  <w:style w:type="paragraph" w:customStyle="1" w:styleId="Standardowywypunktowany2">
    <w:name w:val="Standardowy wypunktowany 2"/>
    <w:basedOn w:val="Normalny"/>
    <w:uiPriority w:val="99"/>
    <w:rsid w:val="00060A3D"/>
    <w:pPr>
      <w:numPr>
        <w:numId w:val="69"/>
      </w:numPr>
      <w:spacing w:before="60"/>
      <w:jc w:val="both"/>
      <w:outlineLvl w:val="0"/>
    </w:pPr>
    <w:rPr>
      <w:rFonts w:ascii="Arial Narrow" w:hAnsi="Arial Narrow"/>
      <w:sz w:val="16"/>
    </w:rPr>
  </w:style>
  <w:style w:type="table" w:customStyle="1" w:styleId="Tabela-Siatka181">
    <w:name w:val="Tabela - Siatka181"/>
    <w:basedOn w:val="Standardowy"/>
    <w:uiPriority w:val="39"/>
    <w:rsid w:val="00060A3D"/>
    <w:pPr>
      <w:spacing w:after="0" w:line="240" w:lineRule="auto"/>
    </w:pPr>
    <w:rPr>
      <w:rFonts w:ascii="Calibri" w:eastAsia="Calibri" w:hAnsi="Calibri" w:cs="Arial"/>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4438007">
      <w:bodyDiv w:val="1"/>
      <w:marLeft w:val="0"/>
      <w:marRight w:val="0"/>
      <w:marTop w:val="0"/>
      <w:marBottom w:val="0"/>
      <w:divBdr>
        <w:top w:val="none" w:sz="0" w:space="0" w:color="auto"/>
        <w:left w:val="none" w:sz="0" w:space="0" w:color="auto"/>
        <w:bottom w:val="none" w:sz="0" w:space="0" w:color="auto"/>
        <w:right w:val="none" w:sz="0" w:space="0" w:color="auto"/>
      </w:divBdr>
    </w:div>
    <w:div w:id="1615480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transakcja/1263940" TargetMode="External"/><Relationship Id="rId18" Type="http://schemas.openxmlformats.org/officeDocument/2006/relationships/footer" Target="footer2.xml"/><Relationship Id="rId26" Type="http://schemas.openxmlformats.org/officeDocument/2006/relationships/footer" Target="footer6.xml"/><Relationship Id="rId39" Type="http://schemas.openxmlformats.org/officeDocument/2006/relationships/hyperlink" Target="https://platformazakupowa.pl/" TargetMode="External"/><Relationship Id="rId21" Type="http://schemas.openxmlformats.org/officeDocument/2006/relationships/header" Target="header4.xml"/><Relationship Id="rId34" Type="http://schemas.openxmlformats.org/officeDocument/2006/relationships/hyperlink" Target="http://platformazakupowa.pl" TargetMode="External"/><Relationship Id="rId42" Type="http://schemas.openxmlformats.org/officeDocument/2006/relationships/hyperlink" Target="http://platformazakupowa.pl" TargetMode="External"/><Relationship Id="rId47" Type="http://schemas.openxmlformats.org/officeDocument/2006/relationships/theme" Target="theme/theme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eader" Target="header2.xml"/><Relationship Id="rId29"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5.xml"/><Relationship Id="rId32" Type="http://schemas.openxmlformats.org/officeDocument/2006/relationships/hyperlink" Target="http://platformazakupowa.pl" TargetMode="External"/><Relationship Id="rId37" Type="http://schemas.openxmlformats.org/officeDocument/2006/relationships/hyperlink" Target="http://platformazakupowa.pl" TargetMode="External"/><Relationship Id="rId40" Type="http://schemas.openxmlformats.org/officeDocument/2006/relationships/hyperlink" Target="https://platformazakupowa.pl/strona/1-regulamin" TargetMode="External"/><Relationship Id="rId45" Type="http://schemas.openxmlformats.org/officeDocument/2006/relationships/footer" Target="footer8.xml"/><Relationship Id="rId5" Type="http://schemas.openxmlformats.org/officeDocument/2006/relationships/styles" Target="styles.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hyperlink" Target="mailto:czcsz.finanse@ron.mil.pl" TargetMode="External"/><Relationship Id="rId36" Type="http://schemas.openxmlformats.org/officeDocument/2006/relationships/hyperlink" Target="http://platformazakupowa.pl" TargetMode="External"/><Relationship Id="rId10" Type="http://schemas.openxmlformats.org/officeDocument/2006/relationships/image" Target="media/image1.png"/><Relationship Id="rId19" Type="http://schemas.openxmlformats.org/officeDocument/2006/relationships/header" Target="header3.xml"/><Relationship Id="rId31" Type="http://schemas.openxmlformats.org/officeDocument/2006/relationships/hyperlink" Target="http://platformazakupowa.pl" TargetMode="External"/><Relationship Id="rId44" Type="http://schemas.openxmlformats.org/officeDocument/2006/relationships/header" Target="header7.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platformazakupowa.pl/transakcja/1263940" TargetMode="External"/><Relationship Id="rId22" Type="http://schemas.openxmlformats.org/officeDocument/2006/relationships/header" Target="header5.xml"/><Relationship Id="rId27" Type="http://schemas.openxmlformats.org/officeDocument/2006/relationships/footer" Target="footer7.xml"/><Relationship Id="rId30" Type="http://schemas.openxmlformats.org/officeDocument/2006/relationships/hyperlink" Target="https://sip.lex.pl/" TargetMode="External"/><Relationship Id="rId35" Type="http://schemas.openxmlformats.org/officeDocument/2006/relationships/hyperlink" Target="https://platformazakupowa.pl/" TargetMode="External"/><Relationship Id="rId43" Type="http://schemas.openxmlformats.org/officeDocument/2006/relationships/hyperlink" Target="https://platformazakupowa.pl/strona/45-instrukcje" TargetMode="Externa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hyperlink" Target="mailto:czcsz.zamowienia@mon.gov.pl" TargetMode="External"/><Relationship Id="rId17" Type="http://schemas.openxmlformats.org/officeDocument/2006/relationships/footer" Target="footer1.xml"/><Relationship Id="rId25" Type="http://schemas.openxmlformats.org/officeDocument/2006/relationships/header" Target="header6.xml"/><Relationship Id="rId33" Type="http://schemas.openxmlformats.org/officeDocument/2006/relationships/hyperlink" Target="http://platformazakupowa.pl" TargetMode="External"/><Relationship Id="rId38" Type="http://schemas.openxmlformats.org/officeDocument/2006/relationships/hyperlink" Target="https://platformazakupowa.pl/strona/45-instrukcje" TargetMode="External"/><Relationship Id="rId46" Type="http://schemas.openxmlformats.org/officeDocument/2006/relationships/fontTable" Target="fontTable.xml"/><Relationship Id="rId20" Type="http://schemas.openxmlformats.org/officeDocument/2006/relationships/footer" Target="footer3.xml"/><Relationship Id="rId41" Type="http://schemas.openxmlformats.org/officeDocument/2006/relationships/hyperlink" Target="https://drive.google.com/file/d/1Kd1DttbBeiNWt4q4slS4t76lZVKPbkyD/view"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d="http://www.w3.org/2001/XMLSchema" xmlns:xsi="http://www.w3.org/2001/XMLSchema-instance" xmlns="http://www.boldonjames.com/2008/01/sie/internal/label" sislVersion="0" policy="8417b2fb-54a7-4fbc-b023-b6b37b7a623f" origin="defaultValue">
  <element uid="d7220eed-17a6-431d-810c-83a0ddfed893" value=""/>
</sisl>
</file>

<file path=customXml/item3.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RdFhEeHo1SUJ2OXZtV3RXbTB1dWVid0hoUTlPbG56ZD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cloz+14idc+Q0W+5DwJvoSUy7wPg6/tX0+/+vpaNLtI=</DigestValue>
      </Reference>
      <Reference URI="#INFO">
        <DigestMethod Algorithm="http://www.w3.org/2001/04/xmlenc#sha256"/>
        <DigestValue>Y7SX+Po8CxWlSNEdXIKeozASmd8tInwb5/pqL/dazR0=</DigestValue>
      </Reference>
    </SignedInfo>
    <SignatureValue>ENzfOqtR9MAh2hBpBS8cXnKHXa4YBzEYLoQ/6lbEIfMS0nw3MQIfuu5rgd8rEkOeXnU/TaB5MQQw5DiFjcb4cw==</SignatureValue>
    <Object Id="INFO">
      <ArrayOfString xmlns:xsd="http://www.w3.org/2001/XMLSchema" xmlns:xsi="http://www.w3.org/2001/XMLSchema-instance" xmlns="">
        <string>QtXDxz5IBv9vmWtWm0uuebwHhQ9Olnzd</string>
      </ArrayOfString>
    </Object>
  </Signature>
</WrappedLabelInfo>
</file>

<file path=customXml/itemProps1.xml><?xml version="1.0" encoding="utf-8"?>
<ds:datastoreItem xmlns:ds="http://schemas.openxmlformats.org/officeDocument/2006/customXml" ds:itemID="{789F5561-4A6C-458B-93AC-51656109BCE7}">
  <ds:schemaRefs>
    <ds:schemaRef ds:uri="http://schemas.openxmlformats.org/officeDocument/2006/bibliography"/>
  </ds:schemaRefs>
</ds:datastoreItem>
</file>

<file path=customXml/itemProps2.xml><?xml version="1.0" encoding="utf-8"?>
<ds:datastoreItem xmlns:ds="http://schemas.openxmlformats.org/officeDocument/2006/customXml" ds:itemID="{9F20D264-96CD-457D-946B-5D8A201652E7}">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65F07061-480B-4726-B8B5-CC42C4B3A6E8}">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36</Pages>
  <Words>10991</Words>
  <Characters>71663</Characters>
  <Application>Microsoft Office Word</Application>
  <DocSecurity>0</DocSecurity>
  <Lines>1628</Lines>
  <Paragraphs>706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Tulej Izabela</dc:creator>
  <cp:keywords/>
  <dc:description/>
  <cp:lastModifiedBy>Fijołek Aleksandra</cp:lastModifiedBy>
  <cp:revision>65</cp:revision>
  <cp:lastPrinted>2025-04-30T09:59:00Z</cp:lastPrinted>
  <dcterms:created xsi:type="dcterms:W3CDTF">2026-02-17T07:44:00Z</dcterms:created>
  <dcterms:modified xsi:type="dcterms:W3CDTF">2026-02-24T10:13:00Z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9d20f27b-64bc-4bd2-8e1e-4392d9857d5b</vt:lpwstr>
  </property>
  <property fmtid="{D5CDD505-2E9C-101B-9397-08002B2CF9AE}" pid="3" name="bjDocumentSecurityLabel">
    <vt:lpwstr>[d7220eed-17a6-431d-810c-83a0ddfed893]</vt:lpwstr>
  </property>
  <property fmtid="{D5CDD505-2E9C-101B-9397-08002B2CF9AE}" pid="4" name="bjPortionMark">
    <vt:lpwstr>[]</vt:lpwstr>
  </property>
  <property fmtid="{D5CDD505-2E9C-101B-9397-08002B2CF9AE}" pid="5" name="bjClsUserRVM">
    <vt:lpwstr>[]</vt:lpwstr>
  </property>
  <property fmtid="{D5CDD505-2E9C-101B-9397-08002B2CF9AE}" pid="6" name="bjSaver">
    <vt:lpwstr>wSFjL3zDQQ1hb2mLcilZDbQm+BQkoXOP</vt:lpwstr>
  </property>
  <property fmtid="{D5CDD505-2E9C-101B-9397-08002B2CF9AE}" pid="7" name="bjpmDocIH">
    <vt:lpwstr>zYQ4Zgx1H4HRbx8DlUxUA4HQBx7nR7Ss</vt:lpwstr>
  </property>
  <property fmtid="{D5CDD505-2E9C-101B-9397-08002B2CF9AE}" pid="8" name="bjDocumentLabelXML">
    <vt:lpwstr>&lt;?xml version="1.0" encoding="us-ascii"?&gt;&lt;sisl xmlns:xsd="http://www.w3.org/2001/XMLSchema" xmlns:xsi="http://www.w3.org/2001/XMLSchema-instance" sislVersion="0" policy="8417b2fb-54a7-4fbc-b023-b6b37b7a623f" origin="defaultValue" xmlns="http://www.boldonj</vt:lpwstr>
  </property>
  <property fmtid="{D5CDD505-2E9C-101B-9397-08002B2CF9AE}" pid="9" name="bjDocumentLabelXML-0">
    <vt:lpwstr>ames.com/2008/01/sie/internal/label"&gt;&lt;element uid="d7220eed-17a6-431d-810c-83a0ddfed893" value="" /&gt;&lt;/sisl&gt;</vt:lpwstr>
  </property>
</Properties>
</file>